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5A8897" w14:textId="3828DC13" w:rsidR="007166CE" w:rsidRDefault="005F121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28F8E2F" wp14:editId="27C1B09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336C15A" w14:textId="77777777" w:rsidR="007166CE" w:rsidRDefault="007166CE" w:rsidP="007166CE">
      <w:pPr>
        <w:pStyle w:val="berschrift1"/>
      </w:pPr>
      <w:r>
        <w:br w:type="page"/>
      </w:r>
      <w:r>
        <w:lastRenderedPageBreak/>
        <w:t>Vorwort</w:t>
      </w:r>
    </w:p>
    <w:p w14:paraId="26A471E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0DB1E34A" w14:textId="77777777" w:rsidR="007E1779" w:rsidRDefault="008D7463" w:rsidP="007166CE">
      <w:r>
        <w:t xml:space="preserve">Dieses Jahr hat uns allen eine Menge abverlangt – doch Gott hat uns hindurchgetragen. </w:t>
      </w:r>
    </w:p>
    <w:p w14:paraId="7C694ED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F02A0D0" w14:textId="77777777" w:rsidR="007E1779" w:rsidRDefault="007E1779" w:rsidP="007166CE">
      <w:r>
        <w:t>Vielleicht hat aber auch der eine oder die andere Lust, mitzumachen und neue Bücher zu erstellen – sprecht mich einfach an.</w:t>
      </w:r>
    </w:p>
    <w:p w14:paraId="52E03E94" w14:textId="77777777" w:rsidR="007166CE" w:rsidRDefault="007166CE" w:rsidP="007166CE">
      <w:r>
        <w:t>Euch allen wünsche ich Gottes reichen Segen und dass Ihr für Euch interessante Texte hier findet. Für Anregungen bin ich immer dankbar.</w:t>
      </w:r>
    </w:p>
    <w:p w14:paraId="7FCD86B5" w14:textId="77777777" w:rsidR="007166CE" w:rsidRDefault="007166CE" w:rsidP="007166CE">
      <w:r>
        <w:t>Gruß &amp; Segen,</w:t>
      </w:r>
    </w:p>
    <w:p w14:paraId="0AB5D0E2" w14:textId="77777777" w:rsidR="007166CE" w:rsidRDefault="007166CE" w:rsidP="007166CE">
      <w:r>
        <w:t>Andreas</w:t>
      </w:r>
    </w:p>
    <w:p w14:paraId="7C1B1CC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72C04B7" w14:textId="06D5C173" w:rsidR="0022039F" w:rsidRDefault="0047279D" w:rsidP="0047279D">
      <w:pPr>
        <w:pStyle w:val="berschrift1"/>
      </w:pPr>
      <w:r>
        <w:t>Biographie</w:t>
      </w:r>
    </w:p>
    <w:p w14:paraId="54EABBE7" w14:textId="60AFAE77" w:rsidR="0047279D" w:rsidRDefault="0047279D" w:rsidP="0047279D">
      <w:pPr>
        <w:pStyle w:val="StandardWeb"/>
      </w:pPr>
      <w:r>
        <w:t>Andreas Althammer wurde im Jahr 1498 zu Brenz, einem Dorfe in Schwaben, geboren. Er studi</w:t>
      </w:r>
      <w:r w:rsidR="005D5C5E">
        <w:t>e</w:t>
      </w:r>
      <w:r>
        <w:t xml:space="preserve">rte zu Tübingen und Leipzig 1518-1521, und legte sich hier vornehmlich auf Geschichte und Poesie. Seine erste Stelle, die eines Lehrers am Gymnasium zu Hall, verließ er 1522, ein Jahr nachdem er sie angetreten, um ein Kirchenamt zu übernehmen. Er wurde Diakonus zu St. Sebald in Nürnberg und Pfarrer zu Altendorf, 1526, und auf den Ruf des Markgrafen Georg von Brandenburg Stadtpfarrer in Ansbach 1528. Gleichzeitig mit ihm kam dahin Johann </w:t>
      </w:r>
      <w:proofErr w:type="spellStart"/>
      <w:r>
        <w:t>Rürer</w:t>
      </w:r>
      <w:proofErr w:type="spellEnd"/>
      <w:r>
        <w:t>, aus Schlesien, als Stiftsprediger.</w:t>
      </w:r>
    </w:p>
    <w:p w14:paraId="4C376CAD" w14:textId="77777777" w:rsidR="0047279D" w:rsidRDefault="0047279D" w:rsidP="0047279D">
      <w:pPr>
        <w:pStyle w:val="StandardWeb"/>
      </w:pPr>
      <w:r>
        <w:t xml:space="preserve">Der Katechismus scheint allein von Althammer herzurühren, obgleich </w:t>
      </w:r>
      <w:proofErr w:type="spellStart"/>
      <w:r>
        <w:t>Rürer</w:t>
      </w:r>
      <w:proofErr w:type="spellEnd"/>
      <w:r>
        <w:t xml:space="preserve"> die voranstehende Zuschrift an die Geistlichen der Markgrafschaft mit unterzeichnete. Die älteste Ausgabe (Nürnberg, 1528, bei Kunigunde Wachter) bezeichnet als Verfasser Althammer auf dem Titel.</w:t>
      </w:r>
    </w:p>
    <w:p w14:paraId="055107F0" w14:textId="77777777" w:rsidR="0047279D" w:rsidRDefault="0047279D" w:rsidP="0047279D">
      <w:pPr>
        <w:pStyle w:val="StandardWeb"/>
      </w:pPr>
      <w:r>
        <w:t>Althammer machte sich um die Reformation in Ansbach und in den schlesischen Besitzungen des Markgrafen Georg sehr verdient, schrieb Erklärungen zu den Briefen Jakobi und Johannis, Anmerkungen zu Tacitus Germania ec. und starb 1564 zu Jägerndorf in Schlesien, wo er die Stelle eines Obersuperintendenten bekleidet hatte.</w:t>
      </w:r>
    </w:p>
    <w:p w14:paraId="516B055C" w14:textId="6774B3AE" w:rsidR="005D5C5E" w:rsidRDefault="005D5C5E">
      <w:pPr>
        <w:spacing w:after="0" w:line="240" w:lineRule="auto"/>
        <w:rPr>
          <w:lang w:eastAsia="de-DE"/>
        </w:rPr>
      </w:pPr>
      <w:r>
        <w:rPr>
          <w:lang w:eastAsia="de-DE"/>
        </w:rPr>
        <w:br w:type="page"/>
      </w:r>
    </w:p>
    <w:p w14:paraId="031E0B6E" w14:textId="63323BC3" w:rsidR="0047279D" w:rsidRDefault="005D5C5E" w:rsidP="005D5C5E">
      <w:pPr>
        <w:pStyle w:val="berschrift1"/>
      </w:pPr>
      <w:r>
        <w:t>Briefe</w:t>
      </w:r>
    </w:p>
    <w:p w14:paraId="6A021B62" w14:textId="4B366ED6" w:rsidR="005D5C5E" w:rsidRDefault="005D5C5E" w:rsidP="005D5C5E">
      <w:pPr>
        <w:pStyle w:val="berschrift2"/>
        <w:rPr>
          <w:sz w:val="36"/>
          <w:szCs w:val="36"/>
          <w:lang w:eastAsia="de-DE"/>
        </w:rPr>
      </w:pPr>
      <w:r>
        <w:t>A</w:t>
      </w:r>
      <w:r w:rsidRPr="005D5C5E">
        <w:t>n den Rat der Stadt Gmünd</w:t>
      </w:r>
      <w:r>
        <w:t xml:space="preserve"> </w:t>
      </w:r>
    </w:p>
    <w:p w14:paraId="7EADB7CC" w14:textId="77777777" w:rsidR="005D5C5E" w:rsidRDefault="005D5C5E" w:rsidP="005D5C5E">
      <w:pPr>
        <w:pStyle w:val="StandardWeb"/>
      </w:pPr>
      <w:r>
        <w:t xml:space="preserve">Den </w:t>
      </w:r>
      <w:proofErr w:type="spellStart"/>
      <w:r>
        <w:t>fürsichtigen</w:t>
      </w:r>
      <w:proofErr w:type="spellEnd"/>
      <w:r>
        <w:t xml:space="preserve">: </w:t>
      </w:r>
      <w:proofErr w:type="spellStart"/>
      <w:r>
        <w:t>Ersamen</w:t>
      </w:r>
      <w:proofErr w:type="spellEnd"/>
      <w:r>
        <w:t xml:space="preserve"> </w:t>
      </w:r>
      <w:proofErr w:type="spellStart"/>
      <w:r>
        <w:t>vnd</w:t>
      </w:r>
      <w:proofErr w:type="spellEnd"/>
      <w:r>
        <w:t xml:space="preserve"> </w:t>
      </w:r>
      <w:proofErr w:type="spellStart"/>
      <w:r>
        <w:t>weysen</w:t>
      </w:r>
      <w:proofErr w:type="spellEnd"/>
      <w:r>
        <w:t xml:space="preserve"> </w:t>
      </w:r>
      <w:proofErr w:type="spellStart"/>
      <w:r>
        <w:t>Burgermeyster</w:t>
      </w:r>
      <w:proofErr w:type="spellEnd"/>
      <w:r>
        <w:t xml:space="preserve"> </w:t>
      </w:r>
      <w:proofErr w:type="spellStart"/>
      <w:r>
        <w:t>vnnd</w:t>
      </w:r>
      <w:proofErr w:type="spellEnd"/>
      <w:r>
        <w:t xml:space="preserve"> Rathe der Statt </w:t>
      </w:r>
      <w:proofErr w:type="spellStart"/>
      <w:r>
        <w:t>Gmün</w:t>
      </w:r>
      <w:proofErr w:type="spellEnd"/>
      <w:r>
        <w:t xml:space="preserve">: </w:t>
      </w:r>
      <w:proofErr w:type="spellStart"/>
      <w:r>
        <w:t>meynen</w:t>
      </w:r>
      <w:proofErr w:type="spellEnd"/>
      <w:r>
        <w:t xml:space="preserve"> </w:t>
      </w:r>
      <w:proofErr w:type="spellStart"/>
      <w:r>
        <w:t>gunstigen</w:t>
      </w:r>
      <w:proofErr w:type="spellEnd"/>
      <w:r>
        <w:t xml:space="preserve"> Herren.</w:t>
      </w:r>
    </w:p>
    <w:p w14:paraId="69710FB5" w14:textId="77777777" w:rsidR="005D5C5E" w:rsidRDefault="005D5C5E" w:rsidP="005D5C5E">
      <w:pPr>
        <w:pStyle w:val="StandardWeb"/>
      </w:pPr>
      <w:r>
        <w:t xml:space="preserve">Gnad </w:t>
      </w:r>
      <w:proofErr w:type="spellStart"/>
      <w:r>
        <w:t>fryd</w:t>
      </w:r>
      <w:proofErr w:type="spellEnd"/>
      <w:r>
        <w:t xml:space="preserve"> </w:t>
      </w:r>
      <w:proofErr w:type="spellStart"/>
      <w:r>
        <w:t>vnd</w:t>
      </w:r>
      <w:proofErr w:type="spellEnd"/>
      <w:r>
        <w:t xml:space="preserve"> </w:t>
      </w:r>
      <w:proofErr w:type="spellStart"/>
      <w:r>
        <w:t>erkanntnuss</w:t>
      </w:r>
      <w:proofErr w:type="spellEnd"/>
      <w:r>
        <w:t xml:space="preserve"> </w:t>
      </w:r>
      <w:proofErr w:type="spellStart"/>
      <w:r>
        <w:t>gottes</w:t>
      </w:r>
      <w:proofErr w:type="spellEnd"/>
      <w:r>
        <w:t xml:space="preserve">, </w:t>
      </w:r>
      <w:proofErr w:type="spellStart"/>
      <w:r>
        <w:t>Fürsichtig</w:t>
      </w:r>
      <w:proofErr w:type="spellEnd"/>
      <w:r>
        <w:t xml:space="preserve"> </w:t>
      </w:r>
      <w:proofErr w:type="spellStart"/>
      <w:r>
        <w:t>Ersam</w:t>
      </w:r>
      <w:proofErr w:type="spellEnd"/>
      <w:r>
        <w:t xml:space="preserve"> weiss </w:t>
      </w:r>
      <w:proofErr w:type="spellStart"/>
      <w:r>
        <w:t>herren</w:t>
      </w:r>
      <w:proofErr w:type="spellEnd"/>
      <w:r>
        <w:t xml:space="preserve">, das </w:t>
      </w:r>
      <w:proofErr w:type="spellStart"/>
      <w:r>
        <w:t>jr</w:t>
      </w:r>
      <w:proofErr w:type="spellEnd"/>
      <w:r>
        <w:t xml:space="preserve"> an mich </w:t>
      </w:r>
      <w:proofErr w:type="spellStart"/>
      <w:r>
        <w:t>begert</w:t>
      </w:r>
      <w:proofErr w:type="spellEnd"/>
      <w:r>
        <w:t xml:space="preserve"> habt, ich solle </w:t>
      </w:r>
      <w:proofErr w:type="spellStart"/>
      <w:r>
        <w:t>kundschafft</w:t>
      </w:r>
      <w:proofErr w:type="spellEnd"/>
      <w:r>
        <w:t xml:space="preserve"> bringen von meinem Bischoff, das ich </w:t>
      </w:r>
      <w:proofErr w:type="spellStart"/>
      <w:r>
        <w:t>gewalt</w:t>
      </w:r>
      <w:proofErr w:type="spellEnd"/>
      <w:r>
        <w:t xml:space="preserve"> hab </w:t>
      </w:r>
      <w:proofErr w:type="spellStart"/>
      <w:r>
        <w:t>ain</w:t>
      </w:r>
      <w:proofErr w:type="spellEnd"/>
      <w:r>
        <w:t xml:space="preserve"> </w:t>
      </w:r>
      <w:proofErr w:type="spellStart"/>
      <w:r>
        <w:t>eeweyb</w:t>
      </w:r>
      <w:proofErr w:type="spellEnd"/>
      <w:r>
        <w:t xml:space="preserve"> zu haben, will ich von </w:t>
      </w:r>
      <w:proofErr w:type="spellStart"/>
      <w:r>
        <w:t>hertzen</w:t>
      </w:r>
      <w:proofErr w:type="spellEnd"/>
      <w:r>
        <w:t xml:space="preserve"> gern </w:t>
      </w:r>
      <w:proofErr w:type="spellStart"/>
      <w:r>
        <w:t>thon</w:t>
      </w:r>
      <w:proofErr w:type="spellEnd"/>
      <w:r>
        <w:t xml:space="preserve">, aber ich </w:t>
      </w:r>
      <w:proofErr w:type="spellStart"/>
      <w:r>
        <w:t>main</w:t>
      </w:r>
      <w:proofErr w:type="spellEnd"/>
      <w:r>
        <w:t xml:space="preserve"> keinen </w:t>
      </w:r>
      <w:proofErr w:type="spellStart"/>
      <w:r>
        <w:t>todtlichen</w:t>
      </w:r>
      <w:proofErr w:type="spellEnd"/>
      <w:r>
        <w:t xml:space="preserve"> oder </w:t>
      </w:r>
      <w:proofErr w:type="spellStart"/>
      <w:r>
        <w:t>irrdischen</w:t>
      </w:r>
      <w:proofErr w:type="spellEnd"/>
      <w:r>
        <w:t xml:space="preserve"> Bischoff, </w:t>
      </w:r>
      <w:proofErr w:type="spellStart"/>
      <w:r>
        <w:t>besonder</w:t>
      </w:r>
      <w:proofErr w:type="spellEnd"/>
      <w:r>
        <w:t xml:space="preserve"> den aller Obersten, gerechtesten ewigen </w:t>
      </w:r>
      <w:proofErr w:type="spellStart"/>
      <w:r>
        <w:t>Biscchoff</w:t>
      </w:r>
      <w:proofErr w:type="spellEnd"/>
      <w:r>
        <w:t xml:space="preserve"> </w:t>
      </w:r>
      <w:proofErr w:type="spellStart"/>
      <w:r>
        <w:t>Jhesum</w:t>
      </w:r>
      <w:proofErr w:type="spellEnd"/>
      <w:r>
        <w:t xml:space="preserve"> Christum, </w:t>
      </w:r>
      <w:proofErr w:type="spellStart"/>
      <w:r>
        <w:t>vnsern</w:t>
      </w:r>
      <w:proofErr w:type="spellEnd"/>
      <w:r>
        <w:t xml:space="preserve"> </w:t>
      </w:r>
      <w:proofErr w:type="spellStart"/>
      <w:r>
        <w:t>Haylannd</w:t>
      </w:r>
      <w:proofErr w:type="spellEnd"/>
      <w:r>
        <w:t xml:space="preserve">, </w:t>
      </w:r>
      <w:proofErr w:type="spellStart"/>
      <w:r>
        <w:t>wöllicher</w:t>
      </w:r>
      <w:proofErr w:type="spellEnd"/>
      <w:r>
        <w:t xml:space="preserve"> mir </w:t>
      </w:r>
      <w:proofErr w:type="spellStart"/>
      <w:r>
        <w:t>vnd</w:t>
      </w:r>
      <w:proofErr w:type="spellEnd"/>
      <w:r>
        <w:t xml:space="preserve"> allen Christen, vor </w:t>
      </w:r>
      <w:proofErr w:type="spellStart"/>
      <w:r>
        <w:t>fünfftzehenhundert</w:t>
      </w:r>
      <w:proofErr w:type="spellEnd"/>
      <w:r>
        <w:t xml:space="preserve"> </w:t>
      </w:r>
      <w:proofErr w:type="spellStart"/>
      <w:r>
        <w:t>jaren</w:t>
      </w:r>
      <w:proofErr w:type="spellEnd"/>
      <w:r>
        <w:t xml:space="preserve"> </w:t>
      </w:r>
      <w:proofErr w:type="spellStart"/>
      <w:r>
        <w:t>Brieff</w:t>
      </w:r>
      <w:proofErr w:type="spellEnd"/>
      <w:r>
        <w:t xml:space="preserve"> </w:t>
      </w:r>
      <w:proofErr w:type="spellStart"/>
      <w:r>
        <w:t>vnd</w:t>
      </w:r>
      <w:proofErr w:type="spellEnd"/>
      <w:r>
        <w:t xml:space="preserve"> </w:t>
      </w:r>
      <w:proofErr w:type="spellStart"/>
      <w:r>
        <w:t>Sygel</w:t>
      </w:r>
      <w:proofErr w:type="spellEnd"/>
      <w:r>
        <w:t xml:space="preserve"> geben hat, die in </w:t>
      </w:r>
      <w:proofErr w:type="spellStart"/>
      <w:r>
        <w:t>ewigkait</w:t>
      </w:r>
      <w:proofErr w:type="spellEnd"/>
      <w:r>
        <w:t xml:space="preserve"> </w:t>
      </w:r>
      <w:proofErr w:type="spellStart"/>
      <w:r>
        <w:t>weren</w:t>
      </w:r>
      <w:proofErr w:type="spellEnd"/>
      <w:r>
        <w:t xml:space="preserve">, das </w:t>
      </w:r>
      <w:proofErr w:type="spellStart"/>
      <w:r>
        <w:t>ain</w:t>
      </w:r>
      <w:proofErr w:type="spellEnd"/>
      <w:r>
        <w:t xml:space="preserve"> </w:t>
      </w:r>
      <w:proofErr w:type="spellStart"/>
      <w:r>
        <w:t>yeder</w:t>
      </w:r>
      <w:proofErr w:type="spellEnd"/>
      <w:r>
        <w:t xml:space="preserve"> </w:t>
      </w:r>
      <w:proofErr w:type="spellStart"/>
      <w:r>
        <w:t>priester</w:t>
      </w:r>
      <w:proofErr w:type="spellEnd"/>
      <w:r>
        <w:t xml:space="preserve"> frey machte hab </w:t>
      </w:r>
      <w:proofErr w:type="spellStart"/>
      <w:r>
        <w:t>ain</w:t>
      </w:r>
      <w:proofErr w:type="spellEnd"/>
      <w:r>
        <w:t xml:space="preserve"> </w:t>
      </w:r>
      <w:proofErr w:type="spellStart"/>
      <w:r>
        <w:t>eeweyb</w:t>
      </w:r>
      <w:proofErr w:type="spellEnd"/>
      <w:r>
        <w:t xml:space="preserve"> zu haben, </w:t>
      </w:r>
      <w:proofErr w:type="spellStart"/>
      <w:r>
        <w:t>Vnnd</w:t>
      </w:r>
      <w:proofErr w:type="spellEnd"/>
      <w:r>
        <w:t xml:space="preserve"> </w:t>
      </w:r>
      <w:proofErr w:type="spellStart"/>
      <w:r>
        <w:t>diser</w:t>
      </w:r>
      <w:proofErr w:type="spellEnd"/>
      <w:r>
        <w:t xml:space="preserve"> </w:t>
      </w:r>
      <w:proofErr w:type="spellStart"/>
      <w:r>
        <w:t>brieff</w:t>
      </w:r>
      <w:proofErr w:type="spellEnd"/>
      <w:r>
        <w:t xml:space="preserve"> ist </w:t>
      </w:r>
      <w:proofErr w:type="spellStart"/>
      <w:r>
        <w:t>mitt</w:t>
      </w:r>
      <w:proofErr w:type="spellEnd"/>
      <w:r>
        <w:t xml:space="preserve"> </w:t>
      </w:r>
      <w:proofErr w:type="spellStart"/>
      <w:r>
        <w:t>seynem</w:t>
      </w:r>
      <w:proofErr w:type="spellEnd"/>
      <w:r>
        <w:t xml:space="preserve"> </w:t>
      </w:r>
      <w:proofErr w:type="spellStart"/>
      <w:r>
        <w:t>thewren</w:t>
      </w:r>
      <w:proofErr w:type="spellEnd"/>
      <w:r>
        <w:t xml:space="preserve"> blutt </w:t>
      </w:r>
      <w:proofErr w:type="spellStart"/>
      <w:r>
        <w:t>versygelt</w:t>
      </w:r>
      <w:proofErr w:type="spellEnd"/>
      <w:r>
        <w:t xml:space="preserve">, </w:t>
      </w:r>
      <w:proofErr w:type="spellStart"/>
      <w:r>
        <w:t>vnd</w:t>
      </w:r>
      <w:proofErr w:type="spellEnd"/>
      <w:r>
        <w:t xml:space="preserve"> mit seinem bittern todt </w:t>
      </w:r>
      <w:proofErr w:type="spellStart"/>
      <w:r>
        <w:t>bestetigt</w:t>
      </w:r>
      <w:proofErr w:type="spellEnd"/>
      <w:r>
        <w:t xml:space="preserve">, das aber </w:t>
      </w:r>
      <w:proofErr w:type="spellStart"/>
      <w:r>
        <w:t>Jhesus</w:t>
      </w:r>
      <w:proofErr w:type="spellEnd"/>
      <w:r>
        <w:t xml:space="preserve"> Christus </w:t>
      </w:r>
      <w:proofErr w:type="spellStart"/>
      <w:r>
        <w:t>ain</w:t>
      </w:r>
      <w:proofErr w:type="spellEnd"/>
      <w:r>
        <w:t xml:space="preserve"> Bischof </w:t>
      </w:r>
      <w:proofErr w:type="spellStart"/>
      <w:r>
        <w:t>vnd</w:t>
      </w:r>
      <w:proofErr w:type="spellEnd"/>
      <w:r>
        <w:t xml:space="preserve"> </w:t>
      </w:r>
      <w:proofErr w:type="spellStart"/>
      <w:r>
        <w:t>ain</w:t>
      </w:r>
      <w:proofErr w:type="spellEnd"/>
      <w:r>
        <w:t xml:space="preserve"> </w:t>
      </w:r>
      <w:proofErr w:type="spellStart"/>
      <w:r>
        <w:t>priester</w:t>
      </w:r>
      <w:proofErr w:type="spellEnd"/>
      <w:r>
        <w:t xml:space="preserve"> sey, </w:t>
      </w:r>
      <w:proofErr w:type="spellStart"/>
      <w:r>
        <w:t>geweycht</w:t>
      </w:r>
      <w:proofErr w:type="spellEnd"/>
      <w:r>
        <w:t xml:space="preserve"> mit dem </w:t>
      </w:r>
      <w:proofErr w:type="spellStart"/>
      <w:r>
        <w:t>heyligen</w:t>
      </w:r>
      <w:proofErr w:type="spellEnd"/>
      <w:r>
        <w:t xml:space="preserve"> </w:t>
      </w:r>
      <w:proofErr w:type="spellStart"/>
      <w:r>
        <w:t>geyst</w:t>
      </w:r>
      <w:proofErr w:type="spellEnd"/>
      <w:r>
        <w:t xml:space="preserve">, bezeugt </w:t>
      </w:r>
      <w:proofErr w:type="spellStart"/>
      <w:r>
        <w:t>vnd</w:t>
      </w:r>
      <w:proofErr w:type="spellEnd"/>
      <w:r>
        <w:t xml:space="preserve"> genugsam die </w:t>
      </w:r>
      <w:proofErr w:type="spellStart"/>
      <w:r>
        <w:t>heylig</w:t>
      </w:r>
      <w:proofErr w:type="spellEnd"/>
      <w:r>
        <w:t xml:space="preserve"> </w:t>
      </w:r>
      <w:proofErr w:type="spellStart"/>
      <w:r>
        <w:t>schrifft</w:t>
      </w:r>
      <w:proofErr w:type="spellEnd"/>
      <w:r>
        <w:t xml:space="preserve">, dann der Königlich Prophet David nennt je </w:t>
      </w:r>
      <w:proofErr w:type="spellStart"/>
      <w:r>
        <w:t>ain</w:t>
      </w:r>
      <w:proofErr w:type="spellEnd"/>
      <w:r>
        <w:t xml:space="preserve"> ewigen </w:t>
      </w:r>
      <w:proofErr w:type="spellStart"/>
      <w:r>
        <w:t>priester</w:t>
      </w:r>
      <w:proofErr w:type="spellEnd"/>
      <w:r>
        <w:t xml:space="preserve"> im 109. Psalm. </w:t>
      </w:r>
      <w:proofErr w:type="spellStart"/>
      <w:r>
        <w:t>Dessgleichen</w:t>
      </w:r>
      <w:proofErr w:type="spellEnd"/>
      <w:r>
        <w:t xml:space="preserve"> die </w:t>
      </w:r>
      <w:proofErr w:type="spellStart"/>
      <w:r>
        <w:t>gantz</w:t>
      </w:r>
      <w:proofErr w:type="spellEnd"/>
      <w:r>
        <w:t xml:space="preserve"> Epistel </w:t>
      </w:r>
      <w:proofErr w:type="spellStart"/>
      <w:r>
        <w:t>zun</w:t>
      </w:r>
      <w:proofErr w:type="spellEnd"/>
      <w:r>
        <w:t xml:space="preserve"> </w:t>
      </w:r>
      <w:proofErr w:type="spellStart"/>
      <w:r>
        <w:t>Hebreern</w:t>
      </w:r>
      <w:proofErr w:type="spellEnd"/>
      <w:r>
        <w:t xml:space="preserve"> sagt </w:t>
      </w:r>
      <w:proofErr w:type="spellStart"/>
      <w:r>
        <w:t>vil</w:t>
      </w:r>
      <w:proofErr w:type="spellEnd"/>
      <w:r>
        <w:t xml:space="preserve"> von dem </w:t>
      </w:r>
      <w:proofErr w:type="spellStart"/>
      <w:r>
        <w:t>Bistumb</w:t>
      </w:r>
      <w:proofErr w:type="spellEnd"/>
      <w:r>
        <w:t xml:space="preserve"> oder </w:t>
      </w:r>
      <w:proofErr w:type="spellStart"/>
      <w:r>
        <w:t>Priesterthumb</w:t>
      </w:r>
      <w:proofErr w:type="spellEnd"/>
      <w:r>
        <w:t xml:space="preserve"> Christi. Der </w:t>
      </w:r>
      <w:proofErr w:type="spellStart"/>
      <w:r>
        <w:t>hailig</w:t>
      </w:r>
      <w:proofErr w:type="spellEnd"/>
      <w:r>
        <w:t xml:space="preserve"> Apostel Petrus </w:t>
      </w:r>
      <w:proofErr w:type="spellStart"/>
      <w:r>
        <w:t>haisst</w:t>
      </w:r>
      <w:proofErr w:type="spellEnd"/>
      <w:r>
        <w:t xml:space="preserve"> ja </w:t>
      </w:r>
      <w:proofErr w:type="spellStart"/>
      <w:r>
        <w:t>ain</w:t>
      </w:r>
      <w:proofErr w:type="spellEnd"/>
      <w:r>
        <w:t xml:space="preserve"> Bischoff </w:t>
      </w:r>
      <w:proofErr w:type="spellStart"/>
      <w:r>
        <w:t>vnser</w:t>
      </w:r>
      <w:proofErr w:type="spellEnd"/>
      <w:r>
        <w:t xml:space="preserve"> </w:t>
      </w:r>
      <w:proofErr w:type="spellStart"/>
      <w:r>
        <w:t>seelen</w:t>
      </w:r>
      <w:proofErr w:type="spellEnd"/>
      <w:r>
        <w:t xml:space="preserve">: 1. Petri 2. Dieser Bischof Christus ist auch </w:t>
      </w:r>
      <w:proofErr w:type="spellStart"/>
      <w:r>
        <w:t>ain</w:t>
      </w:r>
      <w:proofErr w:type="spellEnd"/>
      <w:r>
        <w:t xml:space="preserve"> gewaltiger ewiger König, Esa. 9. Psal. 28. </w:t>
      </w:r>
      <w:proofErr w:type="spellStart"/>
      <w:r>
        <w:t>Darumb</w:t>
      </w:r>
      <w:proofErr w:type="spellEnd"/>
      <w:r>
        <w:t xml:space="preserve"> seyn </w:t>
      </w:r>
      <w:proofErr w:type="spellStart"/>
      <w:r>
        <w:t>wort</w:t>
      </w:r>
      <w:proofErr w:type="spellEnd"/>
      <w:r>
        <w:t xml:space="preserve"> </w:t>
      </w:r>
      <w:proofErr w:type="spellStart"/>
      <w:r>
        <w:t>ain</w:t>
      </w:r>
      <w:proofErr w:type="spellEnd"/>
      <w:r>
        <w:t xml:space="preserve"> ewiges </w:t>
      </w:r>
      <w:proofErr w:type="spellStart"/>
      <w:r>
        <w:t>wort</w:t>
      </w:r>
      <w:proofErr w:type="spellEnd"/>
      <w:r>
        <w:t xml:space="preserve"> ist </w:t>
      </w:r>
      <w:proofErr w:type="spellStart"/>
      <w:r>
        <w:t>Esaia</w:t>
      </w:r>
      <w:proofErr w:type="spellEnd"/>
      <w:r>
        <w:t xml:space="preserve"> 40, 1. Petri 1.</w:t>
      </w:r>
    </w:p>
    <w:p w14:paraId="317483AC" w14:textId="77777777" w:rsidR="005D5C5E" w:rsidRDefault="005D5C5E" w:rsidP="005D5C5E">
      <w:pPr>
        <w:pStyle w:val="StandardWeb"/>
      </w:pPr>
      <w:proofErr w:type="spellStart"/>
      <w:r>
        <w:t>Vm</w:t>
      </w:r>
      <w:proofErr w:type="spellEnd"/>
      <w:r>
        <w:t xml:space="preserve"> </w:t>
      </w:r>
      <w:proofErr w:type="spellStart"/>
      <w:r>
        <w:t>disem</w:t>
      </w:r>
      <w:proofErr w:type="spellEnd"/>
      <w:r>
        <w:t xml:space="preserve"> gewaltigen höchsten </w:t>
      </w:r>
      <w:proofErr w:type="spellStart"/>
      <w:r>
        <w:t>Künig</w:t>
      </w:r>
      <w:proofErr w:type="spellEnd"/>
      <w:r>
        <w:t xml:space="preserve"> </w:t>
      </w:r>
      <w:proofErr w:type="spellStart"/>
      <w:r>
        <w:t>vnd</w:t>
      </w:r>
      <w:proofErr w:type="spellEnd"/>
      <w:r>
        <w:t xml:space="preserve"> Bischoff, ich </w:t>
      </w:r>
      <w:proofErr w:type="spellStart"/>
      <w:r>
        <w:t>gnugsam</w:t>
      </w:r>
      <w:proofErr w:type="spellEnd"/>
      <w:r>
        <w:t xml:space="preserve"> </w:t>
      </w:r>
      <w:proofErr w:type="spellStart"/>
      <w:r>
        <w:t>kundtschafft</w:t>
      </w:r>
      <w:proofErr w:type="spellEnd"/>
      <w:r>
        <w:t xml:space="preserve"> hab, das ich freien </w:t>
      </w:r>
      <w:proofErr w:type="spellStart"/>
      <w:r>
        <w:t>gwalt</w:t>
      </w:r>
      <w:proofErr w:type="spellEnd"/>
      <w:r>
        <w:t xml:space="preserve"> hab </w:t>
      </w:r>
      <w:proofErr w:type="spellStart"/>
      <w:r>
        <w:t>ain</w:t>
      </w:r>
      <w:proofErr w:type="spellEnd"/>
      <w:r>
        <w:t xml:space="preserve"> </w:t>
      </w:r>
      <w:proofErr w:type="spellStart"/>
      <w:r>
        <w:t>eeweyb</w:t>
      </w:r>
      <w:proofErr w:type="spellEnd"/>
      <w:r>
        <w:t xml:space="preserve"> zu haben, bin auch das gewiss, das alle Christliche Bischoff, hie </w:t>
      </w:r>
      <w:proofErr w:type="spellStart"/>
      <w:r>
        <w:t>auff</w:t>
      </w:r>
      <w:proofErr w:type="spellEnd"/>
      <w:r>
        <w:t xml:space="preserve"> </w:t>
      </w:r>
      <w:proofErr w:type="spellStart"/>
      <w:r>
        <w:t>erdern</w:t>
      </w:r>
      <w:proofErr w:type="spellEnd"/>
      <w:r>
        <w:t xml:space="preserve">, wider </w:t>
      </w:r>
      <w:proofErr w:type="spellStart"/>
      <w:r>
        <w:t>disen</w:t>
      </w:r>
      <w:proofErr w:type="spellEnd"/>
      <w:r>
        <w:t xml:space="preserve"> ewigen Bischoff </w:t>
      </w:r>
      <w:proofErr w:type="spellStart"/>
      <w:r>
        <w:t>nitt</w:t>
      </w:r>
      <w:proofErr w:type="spellEnd"/>
      <w:r>
        <w:t xml:space="preserve"> werden handeln, </w:t>
      </w:r>
      <w:proofErr w:type="spellStart"/>
      <w:r>
        <w:t>besonder</w:t>
      </w:r>
      <w:proofErr w:type="spellEnd"/>
      <w:r>
        <w:t xml:space="preserve"> mich lassen </w:t>
      </w:r>
      <w:proofErr w:type="spellStart"/>
      <w:r>
        <w:t>bleyben</w:t>
      </w:r>
      <w:proofErr w:type="spellEnd"/>
      <w:r>
        <w:t xml:space="preserve"> bey seinem Göttlichen </w:t>
      </w:r>
      <w:proofErr w:type="spellStart"/>
      <w:r>
        <w:t>wortt</w:t>
      </w:r>
      <w:proofErr w:type="spellEnd"/>
      <w:r>
        <w:t xml:space="preserve">, </w:t>
      </w:r>
      <w:proofErr w:type="spellStart"/>
      <w:r>
        <w:t>vnd</w:t>
      </w:r>
      <w:proofErr w:type="spellEnd"/>
      <w:r>
        <w:t xml:space="preserve"> </w:t>
      </w:r>
      <w:proofErr w:type="spellStart"/>
      <w:r>
        <w:t>beuelch</w:t>
      </w:r>
      <w:proofErr w:type="spellEnd"/>
      <w:r>
        <w:t xml:space="preserve">, denn </w:t>
      </w:r>
      <w:proofErr w:type="spellStart"/>
      <w:r>
        <w:t>sy</w:t>
      </w:r>
      <w:proofErr w:type="spellEnd"/>
      <w:r>
        <w:t xml:space="preserve"> </w:t>
      </w:r>
      <w:proofErr w:type="spellStart"/>
      <w:r>
        <w:t>seind</w:t>
      </w:r>
      <w:proofErr w:type="spellEnd"/>
      <w:r>
        <w:t xml:space="preserve"> </w:t>
      </w:r>
      <w:proofErr w:type="spellStart"/>
      <w:r>
        <w:t>allain</w:t>
      </w:r>
      <w:proofErr w:type="spellEnd"/>
      <w:r>
        <w:t xml:space="preserve"> </w:t>
      </w:r>
      <w:proofErr w:type="spellStart"/>
      <w:r>
        <w:t>dises</w:t>
      </w:r>
      <w:proofErr w:type="spellEnd"/>
      <w:r>
        <w:t xml:space="preserve"> Obersten Bischoff </w:t>
      </w:r>
      <w:proofErr w:type="spellStart"/>
      <w:r>
        <w:t>vnd</w:t>
      </w:r>
      <w:proofErr w:type="spellEnd"/>
      <w:r>
        <w:t xml:space="preserve"> </w:t>
      </w:r>
      <w:proofErr w:type="spellStart"/>
      <w:r>
        <w:t>Künigs</w:t>
      </w:r>
      <w:proofErr w:type="spellEnd"/>
      <w:r>
        <w:t xml:space="preserve"> </w:t>
      </w:r>
      <w:proofErr w:type="spellStart"/>
      <w:r>
        <w:t>diener</w:t>
      </w:r>
      <w:proofErr w:type="spellEnd"/>
      <w:r>
        <w:t xml:space="preserve"> </w:t>
      </w:r>
      <w:proofErr w:type="spellStart"/>
      <w:r>
        <w:t>vnnd</w:t>
      </w:r>
      <w:proofErr w:type="spellEnd"/>
      <w:r>
        <w:t xml:space="preserve"> </w:t>
      </w:r>
      <w:proofErr w:type="spellStart"/>
      <w:r>
        <w:t>knecht</w:t>
      </w:r>
      <w:proofErr w:type="spellEnd"/>
      <w:r>
        <w:t xml:space="preserve">, Auch </w:t>
      </w:r>
      <w:proofErr w:type="spellStart"/>
      <w:r>
        <w:t>zymbt</w:t>
      </w:r>
      <w:proofErr w:type="spellEnd"/>
      <w:r>
        <w:t xml:space="preserve"> sichs </w:t>
      </w:r>
      <w:proofErr w:type="spellStart"/>
      <w:r>
        <w:t>nitt</w:t>
      </w:r>
      <w:proofErr w:type="spellEnd"/>
      <w:r>
        <w:t xml:space="preserve">, das </w:t>
      </w:r>
      <w:proofErr w:type="spellStart"/>
      <w:r>
        <w:t>ain</w:t>
      </w:r>
      <w:proofErr w:type="spellEnd"/>
      <w:r>
        <w:t xml:space="preserve"> </w:t>
      </w:r>
      <w:proofErr w:type="spellStart"/>
      <w:r>
        <w:t>knecht</w:t>
      </w:r>
      <w:proofErr w:type="spellEnd"/>
      <w:r>
        <w:t xml:space="preserve"> </w:t>
      </w:r>
      <w:proofErr w:type="spellStart"/>
      <w:r>
        <w:t>seynes</w:t>
      </w:r>
      <w:proofErr w:type="spellEnd"/>
      <w:r>
        <w:t xml:space="preserve"> Herren willen </w:t>
      </w:r>
      <w:proofErr w:type="spellStart"/>
      <w:r>
        <w:t>felsch</w:t>
      </w:r>
      <w:proofErr w:type="spellEnd"/>
      <w:r>
        <w:t xml:space="preserve">, </w:t>
      </w:r>
      <w:proofErr w:type="spellStart"/>
      <w:r>
        <w:t>Vnnd</w:t>
      </w:r>
      <w:proofErr w:type="spellEnd"/>
      <w:r>
        <w:t xml:space="preserve"> ob </w:t>
      </w:r>
      <w:proofErr w:type="spellStart"/>
      <w:r>
        <w:t>gleych</w:t>
      </w:r>
      <w:proofErr w:type="spellEnd"/>
      <w:r>
        <w:t xml:space="preserve"> der Knecht, des Herren willen brechen </w:t>
      </w:r>
      <w:proofErr w:type="spellStart"/>
      <w:r>
        <w:t>wölt</w:t>
      </w:r>
      <w:proofErr w:type="spellEnd"/>
      <w:r>
        <w:t xml:space="preserve">, so bin ich doch Gott dem Herren, </w:t>
      </w:r>
      <w:proofErr w:type="spellStart"/>
      <w:r>
        <w:t>meer</w:t>
      </w:r>
      <w:proofErr w:type="spellEnd"/>
      <w:r>
        <w:t xml:space="preserve"> schuldig gehorsam zu seyn, </w:t>
      </w:r>
      <w:proofErr w:type="spellStart"/>
      <w:r>
        <w:t>Acto</w:t>
      </w:r>
      <w:proofErr w:type="spellEnd"/>
      <w:r>
        <w:t xml:space="preserve">. am 5. </w:t>
      </w:r>
      <w:proofErr w:type="spellStart"/>
      <w:r>
        <w:t>Darumb</w:t>
      </w:r>
      <w:proofErr w:type="spellEnd"/>
      <w:r>
        <w:t xml:space="preserve"> ich </w:t>
      </w:r>
      <w:proofErr w:type="spellStart"/>
      <w:r>
        <w:t>ewer</w:t>
      </w:r>
      <w:proofErr w:type="spellEnd"/>
      <w:r>
        <w:t xml:space="preserve"> Er. </w:t>
      </w:r>
      <w:proofErr w:type="spellStart"/>
      <w:r>
        <w:t>weyssheit</w:t>
      </w:r>
      <w:proofErr w:type="spellEnd"/>
      <w:r>
        <w:t xml:space="preserve">, hie </w:t>
      </w:r>
      <w:proofErr w:type="spellStart"/>
      <w:r>
        <w:t>zuschick</w:t>
      </w:r>
      <w:proofErr w:type="spellEnd"/>
      <w:r>
        <w:t xml:space="preserve"> </w:t>
      </w:r>
      <w:proofErr w:type="spellStart"/>
      <w:r>
        <w:t>dise</w:t>
      </w:r>
      <w:proofErr w:type="spellEnd"/>
      <w:r>
        <w:t xml:space="preserve"> mein Sermon bey euch </w:t>
      </w:r>
      <w:proofErr w:type="spellStart"/>
      <w:r>
        <w:t>gethon</w:t>
      </w:r>
      <w:proofErr w:type="spellEnd"/>
      <w:r>
        <w:t xml:space="preserve">, am Sonntag nach Johannis Baptiste, </w:t>
      </w:r>
      <w:proofErr w:type="spellStart"/>
      <w:r>
        <w:t>wölche</w:t>
      </w:r>
      <w:proofErr w:type="spellEnd"/>
      <w:r>
        <w:t xml:space="preserve"> </w:t>
      </w:r>
      <w:proofErr w:type="spellStart"/>
      <w:r>
        <w:t>gnugsam</w:t>
      </w:r>
      <w:proofErr w:type="spellEnd"/>
      <w:r>
        <w:t xml:space="preserve"> bezeugen </w:t>
      </w:r>
      <w:proofErr w:type="spellStart"/>
      <w:r>
        <w:t>wirt</w:t>
      </w:r>
      <w:proofErr w:type="spellEnd"/>
      <w:r>
        <w:t xml:space="preserve">, das ich macht </w:t>
      </w:r>
      <w:proofErr w:type="spellStart"/>
      <w:r>
        <w:t>vnnd</w:t>
      </w:r>
      <w:proofErr w:type="spellEnd"/>
      <w:r>
        <w:t xml:space="preserve"> </w:t>
      </w:r>
      <w:proofErr w:type="spellStart"/>
      <w:r>
        <w:t>gewalt</w:t>
      </w:r>
      <w:proofErr w:type="spellEnd"/>
      <w:r>
        <w:t xml:space="preserve"> hab, von dem Bischoff von </w:t>
      </w:r>
      <w:proofErr w:type="spellStart"/>
      <w:r>
        <w:t>hymel</w:t>
      </w:r>
      <w:proofErr w:type="spellEnd"/>
      <w:r>
        <w:t xml:space="preserve"> </w:t>
      </w:r>
      <w:proofErr w:type="spellStart"/>
      <w:r>
        <w:t>Jhesu</w:t>
      </w:r>
      <w:proofErr w:type="spellEnd"/>
      <w:r>
        <w:t xml:space="preserve"> Christo, dem </w:t>
      </w:r>
      <w:proofErr w:type="spellStart"/>
      <w:r>
        <w:t>eynigen</w:t>
      </w:r>
      <w:proofErr w:type="spellEnd"/>
      <w:r>
        <w:t xml:space="preserve"> Son des </w:t>
      </w:r>
      <w:proofErr w:type="spellStart"/>
      <w:r>
        <w:t>almechtigen</w:t>
      </w:r>
      <w:proofErr w:type="spellEnd"/>
      <w:r>
        <w:t xml:space="preserve"> Gottes, </w:t>
      </w:r>
      <w:proofErr w:type="spellStart"/>
      <w:r>
        <w:t>ain</w:t>
      </w:r>
      <w:proofErr w:type="spellEnd"/>
      <w:r>
        <w:t xml:space="preserve"> </w:t>
      </w:r>
      <w:proofErr w:type="spellStart"/>
      <w:r>
        <w:t>eefrawen</w:t>
      </w:r>
      <w:proofErr w:type="spellEnd"/>
      <w:r>
        <w:t xml:space="preserve"> zu haben, </w:t>
      </w:r>
      <w:proofErr w:type="spellStart"/>
      <w:r>
        <w:t>vnd</w:t>
      </w:r>
      <w:proofErr w:type="spellEnd"/>
      <w:r>
        <w:t xml:space="preserve"> </w:t>
      </w:r>
      <w:proofErr w:type="spellStart"/>
      <w:r>
        <w:t>desglychen</w:t>
      </w:r>
      <w:proofErr w:type="spellEnd"/>
      <w:r>
        <w:t xml:space="preserve">, hab </w:t>
      </w:r>
      <w:proofErr w:type="spellStart"/>
      <w:r>
        <w:t>ichs</w:t>
      </w:r>
      <w:proofErr w:type="spellEnd"/>
      <w:r>
        <w:t xml:space="preserve"> </w:t>
      </w:r>
      <w:proofErr w:type="spellStart"/>
      <w:r>
        <w:t>bewert</w:t>
      </w:r>
      <w:proofErr w:type="spellEnd"/>
      <w:r>
        <w:t xml:space="preserve"> </w:t>
      </w:r>
      <w:proofErr w:type="spellStart"/>
      <w:r>
        <w:t>auss</w:t>
      </w:r>
      <w:proofErr w:type="spellEnd"/>
      <w:r>
        <w:t xml:space="preserve"> dem </w:t>
      </w:r>
      <w:proofErr w:type="spellStart"/>
      <w:r>
        <w:t>geystlichen</w:t>
      </w:r>
      <w:proofErr w:type="spellEnd"/>
      <w:r>
        <w:t xml:space="preserve"> Rechten, des Bapst, bin der </w:t>
      </w:r>
      <w:proofErr w:type="spellStart"/>
      <w:r>
        <w:t>hofnung</w:t>
      </w:r>
      <w:proofErr w:type="spellEnd"/>
      <w:r>
        <w:t xml:space="preserve"> </w:t>
      </w:r>
      <w:proofErr w:type="spellStart"/>
      <w:r>
        <w:t>jr</w:t>
      </w:r>
      <w:proofErr w:type="spellEnd"/>
      <w:r>
        <w:t xml:space="preserve"> </w:t>
      </w:r>
      <w:proofErr w:type="spellStart"/>
      <w:r>
        <w:t>werdt</w:t>
      </w:r>
      <w:proofErr w:type="spellEnd"/>
      <w:r>
        <w:t xml:space="preserve"> es </w:t>
      </w:r>
      <w:proofErr w:type="spellStart"/>
      <w:r>
        <w:t>leesen</w:t>
      </w:r>
      <w:proofErr w:type="spellEnd"/>
      <w:r>
        <w:t xml:space="preserve">, </w:t>
      </w:r>
      <w:proofErr w:type="spellStart"/>
      <w:r>
        <w:t>vnd</w:t>
      </w:r>
      <w:proofErr w:type="spellEnd"/>
      <w:r>
        <w:t xml:space="preserve"> in </w:t>
      </w:r>
      <w:proofErr w:type="spellStart"/>
      <w:r>
        <w:t>guttem</w:t>
      </w:r>
      <w:proofErr w:type="spellEnd"/>
      <w:r>
        <w:t xml:space="preserve"> aufnehmen, </w:t>
      </w:r>
      <w:proofErr w:type="spellStart"/>
      <w:r>
        <w:t>vnd</w:t>
      </w:r>
      <w:proofErr w:type="spellEnd"/>
      <w:r>
        <w:t xml:space="preserve"> euch lassen </w:t>
      </w:r>
      <w:proofErr w:type="spellStart"/>
      <w:r>
        <w:t>benügen</w:t>
      </w:r>
      <w:proofErr w:type="spellEnd"/>
      <w:r>
        <w:t xml:space="preserve">. Hiemit </w:t>
      </w:r>
      <w:proofErr w:type="spellStart"/>
      <w:r>
        <w:t>seyt</w:t>
      </w:r>
      <w:proofErr w:type="spellEnd"/>
      <w:r>
        <w:t xml:space="preserve"> </w:t>
      </w:r>
      <w:proofErr w:type="spellStart"/>
      <w:r>
        <w:t>got</w:t>
      </w:r>
      <w:proofErr w:type="spellEnd"/>
      <w:r>
        <w:t xml:space="preserve"> </w:t>
      </w:r>
      <w:proofErr w:type="spellStart"/>
      <w:r>
        <w:t>beuohlen</w:t>
      </w:r>
      <w:proofErr w:type="spellEnd"/>
      <w:r>
        <w:t xml:space="preserve"> Amen. 1525.</w:t>
      </w:r>
      <w:r>
        <w:br/>
      </w:r>
      <w:proofErr w:type="spellStart"/>
      <w:r>
        <w:t>Ew</w:t>
      </w:r>
      <w:proofErr w:type="spellEnd"/>
      <w:r>
        <w:t>. E. W. williger</w:t>
      </w:r>
      <w:r>
        <w:br/>
        <w:t>Andreas Althamer</w:t>
      </w:r>
    </w:p>
    <w:p w14:paraId="192B85E1" w14:textId="0246D42D" w:rsidR="005D5C5E" w:rsidRDefault="005D5C5E">
      <w:pPr>
        <w:spacing w:after="0" w:line="240" w:lineRule="auto"/>
        <w:rPr>
          <w:lang w:eastAsia="de-DE"/>
        </w:rPr>
      </w:pPr>
      <w:r>
        <w:rPr>
          <w:lang w:eastAsia="de-DE"/>
        </w:rPr>
        <w:br w:type="page"/>
      </w:r>
    </w:p>
    <w:p w14:paraId="72466569" w14:textId="64CC3950" w:rsidR="005D5C5E" w:rsidRDefault="005D5C5E" w:rsidP="005D5C5E">
      <w:pPr>
        <w:pStyle w:val="berschrift1"/>
      </w:pPr>
      <w:r>
        <w:t>Gebete</w:t>
      </w:r>
    </w:p>
    <w:p w14:paraId="184A7E50" w14:textId="77777777" w:rsidR="005D5C5E" w:rsidRDefault="005D5C5E" w:rsidP="005D5C5E">
      <w:pPr>
        <w:pStyle w:val="berschrift2"/>
        <w:rPr>
          <w:sz w:val="48"/>
          <w:szCs w:val="48"/>
          <w:lang w:eastAsia="de-DE"/>
        </w:rPr>
      </w:pPr>
      <w:r>
        <w:t>Allgemeines Gebet</w:t>
      </w:r>
    </w:p>
    <w:p w14:paraId="3265CAAA" w14:textId="77777777" w:rsidR="005D5C5E" w:rsidRDefault="005D5C5E" w:rsidP="005D5C5E">
      <w:pPr>
        <w:pStyle w:val="StandardWeb"/>
      </w:pPr>
      <w:proofErr w:type="spellStart"/>
      <w:r>
        <w:t>Almechtiger</w:t>
      </w:r>
      <w:proofErr w:type="spellEnd"/>
      <w:r>
        <w:t xml:space="preserve"> ewiger Gott / der du </w:t>
      </w:r>
      <w:proofErr w:type="spellStart"/>
      <w:r>
        <w:t>wilt</w:t>
      </w:r>
      <w:proofErr w:type="spellEnd"/>
      <w:r>
        <w:t xml:space="preserve"> / das alle </w:t>
      </w:r>
      <w:proofErr w:type="spellStart"/>
      <w:r>
        <w:t>menschen</w:t>
      </w:r>
      <w:proofErr w:type="spellEnd"/>
      <w:r>
        <w:t xml:space="preserve"> genesen und zu </w:t>
      </w:r>
      <w:proofErr w:type="spellStart"/>
      <w:r>
        <w:t>erkantnus</w:t>
      </w:r>
      <w:proofErr w:type="spellEnd"/>
      <w:r>
        <w:t xml:space="preserve"> deiner </w:t>
      </w:r>
      <w:proofErr w:type="spellStart"/>
      <w:r>
        <w:t>götlichen</w:t>
      </w:r>
      <w:proofErr w:type="spellEnd"/>
      <w:r>
        <w:t xml:space="preserve"> </w:t>
      </w:r>
      <w:proofErr w:type="spellStart"/>
      <w:r>
        <w:t>warheit</w:t>
      </w:r>
      <w:proofErr w:type="spellEnd"/>
      <w:r>
        <w:t xml:space="preserve"> </w:t>
      </w:r>
      <w:proofErr w:type="spellStart"/>
      <w:r>
        <w:t>kumen</w:t>
      </w:r>
      <w:proofErr w:type="spellEnd"/>
      <w:r>
        <w:t xml:space="preserve"> / Wir bitten dein göttliche </w:t>
      </w:r>
      <w:proofErr w:type="spellStart"/>
      <w:r>
        <w:t>maiestet</w:t>
      </w:r>
      <w:proofErr w:type="spellEnd"/>
      <w:r>
        <w:t xml:space="preserve"> / durch Jesum Christ dein </w:t>
      </w:r>
      <w:proofErr w:type="spellStart"/>
      <w:r>
        <w:t>eynigen</w:t>
      </w:r>
      <w:proofErr w:type="spellEnd"/>
      <w:r>
        <w:t xml:space="preserve"> </w:t>
      </w:r>
      <w:proofErr w:type="spellStart"/>
      <w:r>
        <w:t>son</w:t>
      </w:r>
      <w:proofErr w:type="spellEnd"/>
      <w:r>
        <w:t xml:space="preserve"> unsern </w:t>
      </w:r>
      <w:proofErr w:type="spellStart"/>
      <w:r>
        <w:t>herrn</w:t>
      </w:r>
      <w:proofErr w:type="spellEnd"/>
      <w:r>
        <w:t xml:space="preserve"> und </w:t>
      </w:r>
      <w:proofErr w:type="spellStart"/>
      <w:r>
        <w:t>hayland</w:t>
      </w:r>
      <w:proofErr w:type="spellEnd"/>
      <w:r>
        <w:t xml:space="preserve"> / du wollest dein </w:t>
      </w:r>
      <w:proofErr w:type="spellStart"/>
      <w:r>
        <w:t>gottlige</w:t>
      </w:r>
      <w:proofErr w:type="spellEnd"/>
      <w:r>
        <w:t xml:space="preserve"> </w:t>
      </w:r>
      <w:proofErr w:type="spellStart"/>
      <w:r>
        <w:t>genad</w:t>
      </w:r>
      <w:proofErr w:type="spellEnd"/>
      <w:r>
        <w:t xml:space="preserve"> / </w:t>
      </w:r>
      <w:proofErr w:type="spellStart"/>
      <w:r>
        <w:t>geyst</w:t>
      </w:r>
      <w:proofErr w:type="spellEnd"/>
      <w:r>
        <w:t xml:space="preserve"> / und </w:t>
      </w:r>
      <w:proofErr w:type="spellStart"/>
      <w:r>
        <w:t>hilff</w:t>
      </w:r>
      <w:proofErr w:type="spellEnd"/>
      <w:r>
        <w:t xml:space="preserve"> </w:t>
      </w:r>
      <w:proofErr w:type="spellStart"/>
      <w:r>
        <w:t>mittaylen</w:t>
      </w:r>
      <w:proofErr w:type="spellEnd"/>
      <w:r>
        <w:t xml:space="preserve"> aller </w:t>
      </w:r>
      <w:proofErr w:type="spellStart"/>
      <w:r>
        <w:t>ordenlicher</w:t>
      </w:r>
      <w:proofErr w:type="spellEnd"/>
      <w:r>
        <w:t xml:space="preserve"> </w:t>
      </w:r>
      <w:proofErr w:type="spellStart"/>
      <w:r>
        <w:t>obrigkeyt</w:t>
      </w:r>
      <w:proofErr w:type="spellEnd"/>
      <w:r>
        <w:t xml:space="preserve"> / das sie </w:t>
      </w:r>
      <w:proofErr w:type="spellStart"/>
      <w:r>
        <w:t>fridlich</w:t>
      </w:r>
      <w:proofErr w:type="spellEnd"/>
      <w:r>
        <w:t xml:space="preserve"> und </w:t>
      </w:r>
      <w:proofErr w:type="spellStart"/>
      <w:r>
        <w:t>wol</w:t>
      </w:r>
      <w:proofErr w:type="spellEnd"/>
      <w:r>
        <w:t xml:space="preserve"> regieren allen </w:t>
      </w:r>
      <w:proofErr w:type="spellStart"/>
      <w:r>
        <w:t>Christenlichen</w:t>
      </w:r>
      <w:proofErr w:type="spellEnd"/>
      <w:r>
        <w:t xml:space="preserve"> dienern deines </w:t>
      </w:r>
      <w:proofErr w:type="spellStart"/>
      <w:r>
        <w:t>heyligen</w:t>
      </w:r>
      <w:proofErr w:type="spellEnd"/>
      <w:r>
        <w:t xml:space="preserve"> </w:t>
      </w:r>
      <w:proofErr w:type="spellStart"/>
      <w:r>
        <w:t>worts</w:t>
      </w:r>
      <w:proofErr w:type="spellEnd"/>
      <w:r>
        <w:t xml:space="preserve"> / das sie recht und fruchtbarlich </w:t>
      </w:r>
      <w:proofErr w:type="spellStart"/>
      <w:r>
        <w:t>leren</w:t>
      </w:r>
      <w:proofErr w:type="spellEnd"/>
      <w:r>
        <w:t xml:space="preserve"> / und wollest durch deinen </w:t>
      </w:r>
      <w:proofErr w:type="spellStart"/>
      <w:r>
        <w:t>almechtigen</w:t>
      </w:r>
      <w:proofErr w:type="spellEnd"/>
      <w:r>
        <w:t xml:space="preserve"> </w:t>
      </w:r>
      <w:proofErr w:type="spellStart"/>
      <w:r>
        <w:t>gewalt</w:t>
      </w:r>
      <w:proofErr w:type="spellEnd"/>
      <w:r>
        <w:t xml:space="preserve"> und unerforschliche </w:t>
      </w:r>
      <w:proofErr w:type="spellStart"/>
      <w:r>
        <w:t>weißheyt</w:t>
      </w:r>
      <w:proofErr w:type="spellEnd"/>
      <w:r>
        <w:t xml:space="preserve"> / widerstand thun allen denen / die dein heilig </w:t>
      </w:r>
      <w:proofErr w:type="spellStart"/>
      <w:r>
        <w:t>wort</w:t>
      </w:r>
      <w:proofErr w:type="spellEnd"/>
      <w:r>
        <w:t xml:space="preserve"> hassen / und mit falscher leer und </w:t>
      </w:r>
      <w:proofErr w:type="spellStart"/>
      <w:r>
        <w:t>unordenlichen</w:t>
      </w:r>
      <w:proofErr w:type="spellEnd"/>
      <w:r>
        <w:t xml:space="preserve"> </w:t>
      </w:r>
      <w:proofErr w:type="spellStart"/>
      <w:r>
        <w:t>gewalt</w:t>
      </w:r>
      <w:proofErr w:type="spellEnd"/>
      <w:r>
        <w:t xml:space="preserve"> verfolgen / sie erleuchten / und zu </w:t>
      </w:r>
      <w:proofErr w:type="spellStart"/>
      <w:r>
        <w:t>erkandtnus</w:t>
      </w:r>
      <w:proofErr w:type="spellEnd"/>
      <w:r>
        <w:t xml:space="preserve"> deiner </w:t>
      </w:r>
      <w:proofErr w:type="spellStart"/>
      <w:r>
        <w:t>herligkeit</w:t>
      </w:r>
      <w:proofErr w:type="spellEnd"/>
      <w:r>
        <w:t xml:space="preserve"> </w:t>
      </w:r>
      <w:proofErr w:type="spellStart"/>
      <w:r>
        <w:t>füren</w:t>
      </w:r>
      <w:proofErr w:type="spellEnd"/>
      <w:r>
        <w:t xml:space="preserve"> / </w:t>
      </w:r>
      <w:proofErr w:type="spellStart"/>
      <w:r>
        <w:t>auff</w:t>
      </w:r>
      <w:proofErr w:type="spellEnd"/>
      <w:r>
        <w:t xml:space="preserve"> das wir alle in </w:t>
      </w:r>
      <w:proofErr w:type="spellStart"/>
      <w:r>
        <w:t>eym</w:t>
      </w:r>
      <w:proofErr w:type="spellEnd"/>
      <w:r>
        <w:t xml:space="preserve"> stillen / </w:t>
      </w:r>
      <w:proofErr w:type="spellStart"/>
      <w:r>
        <w:t>geruwigen</w:t>
      </w:r>
      <w:proofErr w:type="spellEnd"/>
      <w:r>
        <w:t xml:space="preserve"> / </w:t>
      </w:r>
      <w:proofErr w:type="spellStart"/>
      <w:r>
        <w:t>unstreflichem</w:t>
      </w:r>
      <w:proofErr w:type="spellEnd"/>
      <w:r>
        <w:t xml:space="preserve"> leben / die </w:t>
      </w:r>
      <w:proofErr w:type="spellStart"/>
      <w:r>
        <w:t>reychtumb</w:t>
      </w:r>
      <w:proofErr w:type="spellEnd"/>
      <w:r>
        <w:t xml:space="preserve"> deiner </w:t>
      </w:r>
      <w:proofErr w:type="spellStart"/>
      <w:r>
        <w:t>götlichen</w:t>
      </w:r>
      <w:proofErr w:type="spellEnd"/>
      <w:r>
        <w:t xml:space="preserve"> </w:t>
      </w:r>
      <w:proofErr w:type="spellStart"/>
      <w:r>
        <w:t>genad</w:t>
      </w:r>
      <w:proofErr w:type="spellEnd"/>
      <w:r>
        <w:t xml:space="preserve"> / durch ein </w:t>
      </w:r>
      <w:proofErr w:type="spellStart"/>
      <w:r>
        <w:t>ranyen</w:t>
      </w:r>
      <w:proofErr w:type="spellEnd"/>
      <w:r>
        <w:t xml:space="preserve"> </w:t>
      </w:r>
      <w:proofErr w:type="spellStart"/>
      <w:r>
        <w:t>gelauben</w:t>
      </w:r>
      <w:proofErr w:type="spellEnd"/>
      <w:r>
        <w:t xml:space="preserve"> erlernen / und dir </w:t>
      </w:r>
      <w:proofErr w:type="spellStart"/>
      <w:r>
        <w:t>eynigem</w:t>
      </w:r>
      <w:proofErr w:type="spellEnd"/>
      <w:r>
        <w:t xml:space="preserve"> waren </w:t>
      </w:r>
      <w:proofErr w:type="spellStart"/>
      <w:r>
        <w:t>Got</w:t>
      </w:r>
      <w:proofErr w:type="spellEnd"/>
      <w:r>
        <w:t xml:space="preserve"> und </w:t>
      </w:r>
      <w:proofErr w:type="spellStart"/>
      <w:r>
        <w:t>herrn</w:t>
      </w:r>
      <w:proofErr w:type="spellEnd"/>
      <w:r>
        <w:t xml:space="preserve"> aller </w:t>
      </w:r>
      <w:proofErr w:type="spellStart"/>
      <w:r>
        <w:t>herrn</w:t>
      </w:r>
      <w:proofErr w:type="spellEnd"/>
      <w:r>
        <w:t xml:space="preserve"> / mit </w:t>
      </w:r>
      <w:proofErr w:type="spellStart"/>
      <w:r>
        <w:t>volkumen</w:t>
      </w:r>
      <w:proofErr w:type="spellEnd"/>
      <w:r>
        <w:t xml:space="preserve"> </w:t>
      </w:r>
      <w:proofErr w:type="spellStart"/>
      <w:r>
        <w:t>hertzen</w:t>
      </w:r>
      <w:proofErr w:type="spellEnd"/>
      <w:r>
        <w:t xml:space="preserve"> / in </w:t>
      </w:r>
      <w:proofErr w:type="spellStart"/>
      <w:r>
        <w:t>heyligkeit</w:t>
      </w:r>
      <w:proofErr w:type="spellEnd"/>
      <w:r>
        <w:t xml:space="preserve"> und </w:t>
      </w:r>
      <w:proofErr w:type="spellStart"/>
      <w:r>
        <w:t>gerechtigkeit</w:t>
      </w:r>
      <w:proofErr w:type="spellEnd"/>
      <w:r>
        <w:t xml:space="preserve"> / die dir </w:t>
      </w:r>
      <w:proofErr w:type="spellStart"/>
      <w:r>
        <w:t>gefellig</w:t>
      </w:r>
      <w:proofErr w:type="spellEnd"/>
      <w:r>
        <w:t xml:space="preserve"> ist / mögen dienen / durch unsern </w:t>
      </w:r>
      <w:proofErr w:type="spellStart"/>
      <w:r>
        <w:t>herrn</w:t>
      </w:r>
      <w:proofErr w:type="spellEnd"/>
      <w:r>
        <w:t xml:space="preserve"> Jesum Christ deinen </w:t>
      </w:r>
      <w:proofErr w:type="spellStart"/>
      <w:r>
        <w:t>son</w:t>
      </w:r>
      <w:proofErr w:type="spellEnd"/>
      <w:r>
        <w:t xml:space="preserve"> / der mit dir in </w:t>
      </w:r>
      <w:proofErr w:type="spellStart"/>
      <w:r>
        <w:t>eynigkeit</w:t>
      </w:r>
      <w:proofErr w:type="spellEnd"/>
      <w:r>
        <w:t xml:space="preserve"> des </w:t>
      </w:r>
      <w:proofErr w:type="spellStart"/>
      <w:r>
        <w:t>heyligen</w:t>
      </w:r>
      <w:proofErr w:type="spellEnd"/>
      <w:r>
        <w:t xml:space="preserve"> </w:t>
      </w:r>
      <w:proofErr w:type="spellStart"/>
      <w:r>
        <w:t>geysts</w:t>
      </w:r>
      <w:proofErr w:type="spellEnd"/>
      <w:r>
        <w:t xml:space="preserve"> lebt und </w:t>
      </w:r>
      <w:proofErr w:type="spellStart"/>
      <w:r>
        <w:t>herscht</w:t>
      </w:r>
      <w:proofErr w:type="spellEnd"/>
      <w:r>
        <w:t xml:space="preserve"> / ein </w:t>
      </w:r>
      <w:proofErr w:type="spellStart"/>
      <w:r>
        <w:t>eyniger</w:t>
      </w:r>
      <w:proofErr w:type="spellEnd"/>
      <w:r>
        <w:t xml:space="preserve"> </w:t>
      </w:r>
      <w:proofErr w:type="spellStart"/>
      <w:r>
        <w:t>warer</w:t>
      </w:r>
      <w:proofErr w:type="spellEnd"/>
      <w:r>
        <w:t xml:space="preserve"> </w:t>
      </w:r>
      <w:proofErr w:type="spellStart"/>
      <w:r>
        <w:t>Got</w:t>
      </w:r>
      <w:proofErr w:type="spellEnd"/>
      <w:r>
        <w:t xml:space="preserve"> </w:t>
      </w:r>
      <w:proofErr w:type="spellStart"/>
      <w:r>
        <w:t>ymmer</w:t>
      </w:r>
      <w:proofErr w:type="spellEnd"/>
      <w:r>
        <w:t xml:space="preserve"> und </w:t>
      </w:r>
      <w:proofErr w:type="spellStart"/>
      <w:r>
        <w:t>ewigklich</w:t>
      </w:r>
      <w:proofErr w:type="spellEnd"/>
      <w:r>
        <w:t xml:space="preserve"> Amen. </w:t>
      </w:r>
    </w:p>
    <w:p w14:paraId="48AC02E8" w14:textId="4E7B261F" w:rsidR="005D5C5E" w:rsidRDefault="005D5C5E" w:rsidP="005D5C5E">
      <w:pPr>
        <w:pStyle w:val="berschrift2"/>
      </w:pPr>
      <w:r>
        <w:t>Schwangere</w:t>
      </w:r>
    </w:p>
    <w:p w14:paraId="15626592" w14:textId="77777777" w:rsidR="005D5C5E" w:rsidRDefault="005D5C5E" w:rsidP="005D5C5E">
      <w:pPr>
        <w:pStyle w:val="StandardWeb"/>
      </w:pPr>
      <w:proofErr w:type="spellStart"/>
      <w:r>
        <w:t>Almechtiger</w:t>
      </w:r>
      <w:proofErr w:type="spellEnd"/>
      <w:r>
        <w:t xml:space="preserve"> ewiger </w:t>
      </w:r>
      <w:proofErr w:type="spellStart"/>
      <w:r>
        <w:t>Got</w:t>
      </w:r>
      <w:proofErr w:type="spellEnd"/>
      <w:r>
        <w:t xml:space="preserve"> </w:t>
      </w:r>
      <w:proofErr w:type="spellStart"/>
      <w:r>
        <w:t>vater</w:t>
      </w:r>
      <w:proofErr w:type="spellEnd"/>
      <w:r>
        <w:t xml:space="preserve"> / ein </w:t>
      </w:r>
      <w:proofErr w:type="spellStart"/>
      <w:r>
        <w:t>schöpffer</w:t>
      </w:r>
      <w:proofErr w:type="spellEnd"/>
      <w:r>
        <w:t xml:space="preserve"> aller ding / der du </w:t>
      </w:r>
      <w:proofErr w:type="spellStart"/>
      <w:r>
        <w:t>genedigklich</w:t>
      </w:r>
      <w:proofErr w:type="spellEnd"/>
      <w:r>
        <w:t xml:space="preserve"> gesegnet hast man und </w:t>
      </w:r>
      <w:proofErr w:type="spellStart"/>
      <w:r>
        <w:t>weyb</w:t>
      </w:r>
      <w:proofErr w:type="spellEnd"/>
      <w:r>
        <w:t xml:space="preserve"> / und gesagt / Seyd fruchtbar und mehret euch / auch </w:t>
      </w:r>
      <w:proofErr w:type="spellStart"/>
      <w:r>
        <w:t>hastu</w:t>
      </w:r>
      <w:proofErr w:type="spellEnd"/>
      <w:r>
        <w:t xml:space="preserve"> dem </w:t>
      </w:r>
      <w:proofErr w:type="spellStart"/>
      <w:r>
        <w:t>weyb</w:t>
      </w:r>
      <w:proofErr w:type="spellEnd"/>
      <w:r>
        <w:t xml:space="preserve"> in </w:t>
      </w:r>
      <w:proofErr w:type="spellStart"/>
      <w:r>
        <w:t>kummer</w:t>
      </w:r>
      <w:proofErr w:type="spellEnd"/>
      <w:r>
        <w:t xml:space="preserve"> zu </w:t>
      </w:r>
      <w:proofErr w:type="spellStart"/>
      <w:r>
        <w:t>geperen</w:t>
      </w:r>
      <w:proofErr w:type="spellEnd"/>
      <w:r>
        <w:t xml:space="preserve"> zu </w:t>
      </w:r>
      <w:proofErr w:type="spellStart"/>
      <w:r>
        <w:t>eynem</w:t>
      </w:r>
      <w:proofErr w:type="spellEnd"/>
      <w:r>
        <w:t xml:space="preserve"> </w:t>
      </w:r>
      <w:proofErr w:type="spellStart"/>
      <w:r>
        <w:t>heyligen</w:t>
      </w:r>
      <w:proofErr w:type="spellEnd"/>
      <w:r>
        <w:t xml:space="preserve"> </w:t>
      </w:r>
      <w:proofErr w:type="spellStart"/>
      <w:r>
        <w:t>creutze</w:t>
      </w:r>
      <w:proofErr w:type="spellEnd"/>
      <w:r>
        <w:t xml:space="preserve"> gemacht / durch </w:t>
      </w:r>
      <w:proofErr w:type="spellStart"/>
      <w:r>
        <w:t>deynen</w:t>
      </w:r>
      <w:proofErr w:type="spellEnd"/>
      <w:r>
        <w:t xml:space="preserve"> </w:t>
      </w:r>
      <w:proofErr w:type="spellStart"/>
      <w:r>
        <w:t>son</w:t>
      </w:r>
      <w:proofErr w:type="spellEnd"/>
      <w:r>
        <w:t xml:space="preserve"> unsern </w:t>
      </w:r>
      <w:proofErr w:type="spellStart"/>
      <w:r>
        <w:t>herren</w:t>
      </w:r>
      <w:proofErr w:type="spellEnd"/>
      <w:r>
        <w:t xml:space="preserve"> / der uns von dem fluch </w:t>
      </w:r>
      <w:proofErr w:type="spellStart"/>
      <w:r>
        <w:t>unnd</w:t>
      </w:r>
      <w:proofErr w:type="spellEnd"/>
      <w:r>
        <w:t xml:space="preserve"> </w:t>
      </w:r>
      <w:proofErr w:type="spellStart"/>
      <w:r>
        <w:t>sünden</w:t>
      </w:r>
      <w:proofErr w:type="spellEnd"/>
      <w:r>
        <w:t xml:space="preserve"> erlöset hat. Wir bitten dich gütiger </w:t>
      </w:r>
      <w:proofErr w:type="spellStart"/>
      <w:r>
        <w:t>vater</w:t>
      </w:r>
      <w:proofErr w:type="spellEnd"/>
      <w:r>
        <w:t xml:space="preserve"> / </w:t>
      </w:r>
      <w:proofErr w:type="spellStart"/>
      <w:r>
        <w:t>herre</w:t>
      </w:r>
      <w:proofErr w:type="spellEnd"/>
      <w:r>
        <w:t xml:space="preserve"> und </w:t>
      </w:r>
      <w:proofErr w:type="spellStart"/>
      <w:r>
        <w:t>Got</w:t>
      </w:r>
      <w:proofErr w:type="spellEnd"/>
      <w:r>
        <w:t xml:space="preserve"> / wollest die </w:t>
      </w:r>
      <w:proofErr w:type="spellStart"/>
      <w:r>
        <w:t>frucht</w:t>
      </w:r>
      <w:proofErr w:type="spellEnd"/>
      <w:r>
        <w:t xml:space="preserve"> ihres </w:t>
      </w:r>
      <w:proofErr w:type="spellStart"/>
      <w:r>
        <w:t>leybs</w:t>
      </w:r>
      <w:proofErr w:type="spellEnd"/>
      <w:r>
        <w:t xml:space="preserve"> / dein </w:t>
      </w:r>
      <w:proofErr w:type="spellStart"/>
      <w:r>
        <w:t>aygen</w:t>
      </w:r>
      <w:proofErr w:type="spellEnd"/>
      <w:r>
        <w:t xml:space="preserve"> </w:t>
      </w:r>
      <w:proofErr w:type="spellStart"/>
      <w:r>
        <w:t>werck</w:t>
      </w:r>
      <w:proofErr w:type="spellEnd"/>
      <w:r>
        <w:t xml:space="preserve"> erhalten und </w:t>
      </w:r>
      <w:proofErr w:type="spellStart"/>
      <w:r>
        <w:t>bewaren</w:t>
      </w:r>
      <w:proofErr w:type="spellEnd"/>
      <w:r>
        <w:t xml:space="preserve"> / und </w:t>
      </w:r>
      <w:proofErr w:type="spellStart"/>
      <w:r>
        <w:t>undter</w:t>
      </w:r>
      <w:proofErr w:type="spellEnd"/>
      <w:r>
        <w:t xml:space="preserve"> dem </w:t>
      </w:r>
      <w:proofErr w:type="spellStart"/>
      <w:r>
        <w:t>creutz</w:t>
      </w:r>
      <w:proofErr w:type="spellEnd"/>
      <w:r>
        <w:t xml:space="preserve"> in der </w:t>
      </w:r>
      <w:proofErr w:type="spellStart"/>
      <w:r>
        <w:t>bekümmerlichen</w:t>
      </w:r>
      <w:proofErr w:type="spellEnd"/>
      <w:r>
        <w:t xml:space="preserve"> </w:t>
      </w:r>
      <w:proofErr w:type="spellStart"/>
      <w:r>
        <w:t>gepurt</w:t>
      </w:r>
      <w:proofErr w:type="spellEnd"/>
      <w:r>
        <w:t xml:space="preserve"> nicht verderben lassen / </w:t>
      </w:r>
      <w:proofErr w:type="spellStart"/>
      <w:r>
        <w:t>sonder</w:t>
      </w:r>
      <w:proofErr w:type="spellEnd"/>
      <w:r>
        <w:t xml:space="preserve"> </w:t>
      </w:r>
      <w:proofErr w:type="spellStart"/>
      <w:r>
        <w:t>gnedigklich</w:t>
      </w:r>
      <w:proofErr w:type="spellEnd"/>
      <w:r>
        <w:t xml:space="preserve"> und mit </w:t>
      </w:r>
      <w:proofErr w:type="spellStart"/>
      <w:r>
        <w:t>frid</w:t>
      </w:r>
      <w:proofErr w:type="spellEnd"/>
      <w:r>
        <w:t xml:space="preserve"> </w:t>
      </w:r>
      <w:proofErr w:type="spellStart"/>
      <w:r>
        <w:t>entpinden</w:t>
      </w:r>
      <w:proofErr w:type="spellEnd"/>
      <w:r>
        <w:t xml:space="preserve"> / durch Christum Jesum unsern </w:t>
      </w:r>
      <w:proofErr w:type="spellStart"/>
      <w:r>
        <w:t>herren</w:t>
      </w:r>
      <w:proofErr w:type="spellEnd"/>
      <w:r>
        <w:t xml:space="preserve"> / Amen. </w:t>
      </w:r>
    </w:p>
    <w:p w14:paraId="40640433" w14:textId="57EE1342" w:rsidR="005D5C5E" w:rsidRDefault="005D5C5E" w:rsidP="005D5C5E">
      <w:pPr>
        <w:pStyle w:val="berschrift2"/>
      </w:pPr>
      <w:r w:rsidRPr="005D5C5E">
        <w:t>Anfechtung</w:t>
      </w:r>
      <w:r>
        <w:t xml:space="preserve"> </w:t>
      </w:r>
    </w:p>
    <w:p w14:paraId="5C5481FC" w14:textId="77777777" w:rsidR="005D5C5E" w:rsidRDefault="005D5C5E" w:rsidP="005D5C5E">
      <w:pPr>
        <w:pStyle w:val="StandardWeb"/>
      </w:pPr>
      <w:proofErr w:type="spellStart"/>
      <w:r>
        <w:t>Almechtiger</w:t>
      </w:r>
      <w:proofErr w:type="spellEnd"/>
      <w:r>
        <w:t xml:space="preserve"> ewiger </w:t>
      </w:r>
      <w:proofErr w:type="spellStart"/>
      <w:r>
        <w:t>Got</w:t>
      </w:r>
      <w:proofErr w:type="spellEnd"/>
      <w:r>
        <w:t xml:space="preserve"> / ein </w:t>
      </w:r>
      <w:proofErr w:type="spellStart"/>
      <w:r>
        <w:t>trost</w:t>
      </w:r>
      <w:proofErr w:type="spellEnd"/>
      <w:r>
        <w:t xml:space="preserve"> der </w:t>
      </w:r>
      <w:proofErr w:type="spellStart"/>
      <w:r>
        <w:t>trawrigen</w:t>
      </w:r>
      <w:proofErr w:type="spellEnd"/>
      <w:r>
        <w:t xml:space="preserve"> / ein </w:t>
      </w:r>
      <w:proofErr w:type="spellStart"/>
      <w:r>
        <w:t>sterck</w:t>
      </w:r>
      <w:proofErr w:type="spellEnd"/>
      <w:r>
        <w:t xml:space="preserve"> der schwachen laß für </w:t>
      </w:r>
      <w:proofErr w:type="spellStart"/>
      <w:r>
        <w:t>deyn</w:t>
      </w:r>
      <w:proofErr w:type="spellEnd"/>
      <w:r>
        <w:t xml:space="preserve"> </w:t>
      </w:r>
      <w:proofErr w:type="spellStart"/>
      <w:r>
        <w:t>angesicht</w:t>
      </w:r>
      <w:proofErr w:type="spellEnd"/>
      <w:r>
        <w:t xml:space="preserve"> durch unsern </w:t>
      </w:r>
      <w:proofErr w:type="spellStart"/>
      <w:r>
        <w:t>herren</w:t>
      </w:r>
      <w:proofErr w:type="spellEnd"/>
      <w:r>
        <w:t xml:space="preserve"> Jesum Christum </w:t>
      </w:r>
      <w:proofErr w:type="spellStart"/>
      <w:r>
        <w:t>kumen</w:t>
      </w:r>
      <w:proofErr w:type="spellEnd"/>
      <w:r>
        <w:t xml:space="preserve"> / die </w:t>
      </w:r>
      <w:proofErr w:type="spellStart"/>
      <w:r>
        <w:t>bit</w:t>
      </w:r>
      <w:proofErr w:type="spellEnd"/>
      <w:r>
        <w:t xml:space="preserve"> aller deren / so in </w:t>
      </w:r>
      <w:proofErr w:type="spellStart"/>
      <w:r>
        <w:t>bekümmernus</w:t>
      </w:r>
      <w:proofErr w:type="spellEnd"/>
      <w:r>
        <w:t xml:space="preserve"> und </w:t>
      </w:r>
      <w:proofErr w:type="spellStart"/>
      <w:r>
        <w:t>anfechtung</w:t>
      </w:r>
      <w:proofErr w:type="spellEnd"/>
      <w:r>
        <w:t xml:space="preserve"> zu dir </w:t>
      </w:r>
      <w:proofErr w:type="spellStart"/>
      <w:r>
        <w:t>seufftzen</w:t>
      </w:r>
      <w:proofErr w:type="spellEnd"/>
      <w:r>
        <w:t xml:space="preserve"> und </w:t>
      </w:r>
      <w:proofErr w:type="spellStart"/>
      <w:r>
        <w:t>schreyen</w:t>
      </w:r>
      <w:proofErr w:type="spellEnd"/>
      <w:r>
        <w:t xml:space="preserve"> / das </w:t>
      </w:r>
      <w:proofErr w:type="spellStart"/>
      <w:r>
        <w:t>menigklich</w:t>
      </w:r>
      <w:proofErr w:type="spellEnd"/>
      <w:r>
        <w:t xml:space="preserve"> </w:t>
      </w:r>
      <w:proofErr w:type="spellStart"/>
      <w:r>
        <w:t>mercke</w:t>
      </w:r>
      <w:proofErr w:type="spellEnd"/>
      <w:r>
        <w:t xml:space="preserve"> und empfind / </w:t>
      </w:r>
      <w:proofErr w:type="spellStart"/>
      <w:r>
        <w:t>deyn</w:t>
      </w:r>
      <w:proofErr w:type="spellEnd"/>
      <w:r>
        <w:t xml:space="preserve"> </w:t>
      </w:r>
      <w:proofErr w:type="spellStart"/>
      <w:r>
        <w:t>hilff</w:t>
      </w:r>
      <w:proofErr w:type="spellEnd"/>
      <w:r>
        <w:t xml:space="preserve"> und </w:t>
      </w:r>
      <w:proofErr w:type="spellStart"/>
      <w:r>
        <w:t>beystand</w:t>
      </w:r>
      <w:proofErr w:type="spellEnd"/>
      <w:r>
        <w:t xml:space="preserve"> in der </w:t>
      </w:r>
      <w:proofErr w:type="spellStart"/>
      <w:r>
        <w:t>zeyt</w:t>
      </w:r>
      <w:proofErr w:type="spellEnd"/>
      <w:r>
        <w:t xml:space="preserve"> der not / Amen.</w:t>
      </w:r>
    </w:p>
    <w:p w14:paraId="3E8A1F36" w14:textId="408FF2A3" w:rsidR="005D5C5E" w:rsidRDefault="005D5C5E" w:rsidP="005D5C5E">
      <w:pPr>
        <w:pStyle w:val="berschrift2"/>
      </w:pPr>
      <w:r>
        <w:t>Irrgläubige</w:t>
      </w:r>
    </w:p>
    <w:p w14:paraId="41766272" w14:textId="77777777" w:rsidR="005D5C5E" w:rsidRDefault="005D5C5E" w:rsidP="005D5C5E">
      <w:pPr>
        <w:pStyle w:val="StandardWeb"/>
      </w:pPr>
      <w:proofErr w:type="spellStart"/>
      <w:r>
        <w:t>Barmhertziger</w:t>
      </w:r>
      <w:proofErr w:type="spellEnd"/>
      <w:r>
        <w:t xml:space="preserve"> / gütiger Gott und </w:t>
      </w:r>
      <w:proofErr w:type="spellStart"/>
      <w:r>
        <w:t>vater</w:t>
      </w:r>
      <w:proofErr w:type="spellEnd"/>
      <w:r>
        <w:t xml:space="preserve"> / wir bitten dich ernstlich und mit </w:t>
      </w:r>
      <w:proofErr w:type="spellStart"/>
      <w:r>
        <w:t>gantzem</w:t>
      </w:r>
      <w:proofErr w:type="spellEnd"/>
      <w:r>
        <w:t xml:space="preserve"> </w:t>
      </w:r>
      <w:proofErr w:type="spellStart"/>
      <w:r>
        <w:t>hertzen</w:t>
      </w:r>
      <w:proofErr w:type="spellEnd"/>
      <w:r>
        <w:t xml:space="preserve"> / du wollest alle die </w:t>
      </w:r>
      <w:proofErr w:type="spellStart"/>
      <w:r>
        <w:t>jhenigen</w:t>
      </w:r>
      <w:proofErr w:type="spellEnd"/>
      <w:r>
        <w:t xml:space="preserve"> / so von Christlichem glauben abgewichen / oder </w:t>
      </w:r>
      <w:proofErr w:type="spellStart"/>
      <w:r>
        <w:t>sunst</w:t>
      </w:r>
      <w:proofErr w:type="spellEnd"/>
      <w:r>
        <w:t xml:space="preserve"> mit etlichen stucken </w:t>
      </w:r>
      <w:proofErr w:type="spellStart"/>
      <w:r>
        <w:t>irrendt</w:t>
      </w:r>
      <w:proofErr w:type="spellEnd"/>
      <w:r>
        <w:t xml:space="preserve"> / und mit falscher </w:t>
      </w:r>
      <w:proofErr w:type="spellStart"/>
      <w:r>
        <w:t>schedlicher</w:t>
      </w:r>
      <w:proofErr w:type="spellEnd"/>
      <w:r>
        <w:t xml:space="preserve"> </w:t>
      </w:r>
      <w:proofErr w:type="spellStart"/>
      <w:r>
        <w:t>lere</w:t>
      </w:r>
      <w:proofErr w:type="spellEnd"/>
      <w:r>
        <w:t xml:space="preserve"> </w:t>
      </w:r>
      <w:proofErr w:type="spellStart"/>
      <w:r>
        <w:t>behafft</w:t>
      </w:r>
      <w:proofErr w:type="spellEnd"/>
      <w:r>
        <w:t xml:space="preserve"> oder </w:t>
      </w:r>
      <w:proofErr w:type="spellStart"/>
      <w:r>
        <w:t>vergifft</w:t>
      </w:r>
      <w:proofErr w:type="spellEnd"/>
      <w:r>
        <w:t xml:space="preserve"> sind / </w:t>
      </w:r>
      <w:proofErr w:type="spellStart"/>
      <w:r>
        <w:t>veterlich</w:t>
      </w:r>
      <w:proofErr w:type="spellEnd"/>
      <w:r>
        <w:t xml:space="preserve"> </w:t>
      </w:r>
      <w:proofErr w:type="spellStart"/>
      <w:r>
        <w:t>haymsuchen</w:t>
      </w:r>
      <w:proofErr w:type="spellEnd"/>
      <w:r>
        <w:t xml:space="preserve"> / und wider bringen zu </w:t>
      </w:r>
      <w:proofErr w:type="spellStart"/>
      <w:r>
        <w:t>erkantnus</w:t>
      </w:r>
      <w:proofErr w:type="spellEnd"/>
      <w:r>
        <w:t xml:space="preserve"> </w:t>
      </w:r>
      <w:proofErr w:type="spellStart"/>
      <w:r>
        <w:t>jhres</w:t>
      </w:r>
      <w:proofErr w:type="spellEnd"/>
      <w:r>
        <w:t xml:space="preserve"> </w:t>
      </w:r>
      <w:proofErr w:type="spellStart"/>
      <w:r>
        <w:t>irrthumbs</w:t>
      </w:r>
      <w:proofErr w:type="spellEnd"/>
      <w:r>
        <w:t xml:space="preserve"> / das sie ein </w:t>
      </w:r>
      <w:proofErr w:type="spellStart"/>
      <w:r>
        <w:t>lust</w:t>
      </w:r>
      <w:proofErr w:type="spellEnd"/>
      <w:r>
        <w:t xml:space="preserve"> und gefallen </w:t>
      </w:r>
      <w:proofErr w:type="spellStart"/>
      <w:r>
        <w:t>gewynnen</w:t>
      </w:r>
      <w:proofErr w:type="spellEnd"/>
      <w:r>
        <w:t xml:space="preserve"> ab </w:t>
      </w:r>
      <w:proofErr w:type="spellStart"/>
      <w:r>
        <w:t>deyner</w:t>
      </w:r>
      <w:proofErr w:type="spellEnd"/>
      <w:r>
        <w:t xml:space="preserve"> bestendigen / </w:t>
      </w:r>
      <w:proofErr w:type="spellStart"/>
      <w:r>
        <w:t>eynfeltigen</w:t>
      </w:r>
      <w:proofErr w:type="spellEnd"/>
      <w:r>
        <w:t xml:space="preserve"> / ewigen </w:t>
      </w:r>
      <w:proofErr w:type="spellStart"/>
      <w:r>
        <w:t>warhayt</w:t>
      </w:r>
      <w:proofErr w:type="spellEnd"/>
      <w:r>
        <w:t xml:space="preserve"> / </w:t>
      </w:r>
      <w:proofErr w:type="spellStart"/>
      <w:r>
        <w:t>umb</w:t>
      </w:r>
      <w:proofErr w:type="spellEnd"/>
      <w:r>
        <w:t xml:space="preserve"> Jesus Christus </w:t>
      </w:r>
      <w:proofErr w:type="spellStart"/>
      <w:r>
        <w:t>leyden</w:t>
      </w:r>
      <w:proofErr w:type="spellEnd"/>
      <w:r>
        <w:t xml:space="preserve"> und sterben willen / Amen. </w:t>
      </w:r>
    </w:p>
    <w:p w14:paraId="0B352D9D" w14:textId="30BA5B81" w:rsidR="005D5C5E" w:rsidRDefault="005D5C5E" w:rsidP="005D5C5E">
      <w:pPr>
        <w:pStyle w:val="berschrift2"/>
      </w:pPr>
      <w:r>
        <w:t>Feinde</w:t>
      </w:r>
    </w:p>
    <w:p w14:paraId="7BECE297" w14:textId="77777777" w:rsidR="005D5C5E" w:rsidRDefault="005D5C5E" w:rsidP="005D5C5E">
      <w:pPr>
        <w:pStyle w:val="StandardWeb"/>
      </w:pPr>
      <w:proofErr w:type="spellStart"/>
      <w:r>
        <w:t>Almechtiger</w:t>
      </w:r>
      <w:proofErr w:type="spellEnd"/>
      <w:r>
        <w:t xml:space="preserve"> ewiger </w:t>
      </w:r>
      <w:proofErr w:type="spellStart"/>
      <w:r>
        <w:t>got</w:t>
      </w:r>
      <w:proofErr w:type="spellEnd"/>
      <w:r>
        <w:t xml:space="preserve"> / der du uns </w:t>
      </w:r>
      <w:proofErr w:type="spellStart"/>
      <w:r>
        <w:t>befolhen</w:t>
      </w:r>
      <w:proofErr w:type="spellEnd"/>
      <w:r>
        <w:t xml:space="preserve"> hast durch deinen lieben </w:t>
      </w:r>
      <w:proofErr w:type="spellStart"/>
      <w:r>
        <w:t>son</w:t>
      </w:r>
      <w:proofErr w:type="spellEnd"/>
      <w:r>
        <w:t xml:space="preserve"> / unsern </w:t>
      </w:r>
      <w:proofErr w:type="spellStart"/>
      <w:r>
        <w:t>herrn</w:t>
      </w:r>
      <w:proofErr w:type="spellEnd"/>
      <w:r>
        <w:t xml:space="preserve"> Jesum Christum / das wir unsere </w:t>
      </w:r>
      <w:proofErr w:type="spellStart"/>
      <w:r>
        <w:t>feyndt</w:t>
      </w:r>
      <w:proofErr w:type="spellEnd"/>
      <w:r>
        <w:t xml:space="preserve"> lieb haben sollen / denen / so uns </w:t>
      </w:r>
      <w:proofErr w:type="spellStart"/>
      <w:r>
        <w:t>belaydigen</w:t>
      </w:r>
      <w:proofErr w:type="spellEnd"/>
      <w:r>
        <w:t xml:space="preserve"> / </w:t>
      </w:r>
      <w:proofErr w:type="spellStart"/>
      <w:r>
        <w:t>guts</w:t>
      </w:r>
      <w:proofErr w:type="spellEnd"/>
      <w:r>
        <w:t xml:space="preserve"> thun / und für unsere </w:t>
      </w:r>
      <w:proofErr w:type="spellStart"/>
      <w:r>
        <w:t>verfolger</w:t>
      </w:r>
      <w:proofErr w:type="spellEnd"/>
      <w:r>
        <w:t xml:space="preserve"> bitten / Wir </w:t>
      </w:r>
      <w:proofErr w:type="spellStart"/>
      <w:r>
        <w:t>schreyen</w:t>
      </w:r>
      <w:proofErr w:type="spellEnd"/>
      <w:r>
        <w:t xml:space="preserve"> ernstlich zu dir / das du alle unsere feind wollest </w:t>
      </w:r>
      <w:proofErr w:type="spellStart"/>
      <w:r>
        <w:t>gnedigklich</w:t>
      </w:r>
      <w:proofErr w:type="spellEnd"/>
      <w:r>
        <w:t xml:space="preserve"> </w:t>
      </w:r>
      <w:proofErr w:type="spellStart"/>
      <w:r>
        <w:t>haymsuchen</w:t>
      </w:r>
      <w:proofErr w:type="spellEnd"/>
      <w:r>
        <w:t xml:space="preserve"> / </w:t>
      </w:r>
      <w:proofErr w:type="spellStart"/>
      <w:r>
        <w:t>ware</w:t>
      </w:r>
      <w:proofErr w:type="spellEnd"/>
      <w:r>
        <w:t xml:space="preserve"> </w:t>
      </w:r>
      <w:proofErr w:type="spellStart"/>
      <w:r>
        <w:t>rew</w:t>
      </w:r>
      <w:proofErr w:type="spellEnd"/>
      <w:r>
        <w:t xml:space="preserve"> </w:t>
      </w:r>
      <w:proofErr w:type="spellStart"/>
      <w:r>
        <w:t>jhrer</w:t>
      </w:r>
      <w:proofErr w:type="spellEnd"/>
      <w:r>
        <w:t xml:space="preserve"> </w:t>
      </w:r>
      <w:proofErr w:type="spellStart"/>
      <w:r>
        <w:t>sünd</w:t>
      </w:r>
      <w:proofErr w:type="spellEnd"/>
      <w:r>
        <w:t xml:space="preserve"> </w:t>
      </w:r>
      <w:proofErr w:type="spellStart"/>
      <w:r>
        <w:t>verleyhen</w:t>
      </w:r>
      <w:proofErr w:type="spellEnd"/>
      <w:r>
        <w:t xml:space="preserve"> / und ihnen mit uns und der </w:t>
      </w:r>
      <w:proofErr w:type="spellStart"/>
      <w:r>
        <w:t>gantzen</w:t>
      </w:r>
      <w:proofErr w:type="spellEnd"/>
      <w:r>
        <w:t xml:space="preserve"> Christenheit / </w:t>
      </w:r>
      <w:proofErr w:type="spellStart"/>
      <w:r>
        <w:t>eyn</w:t>
      </w:r>
      <w:proofErr w:type="spellEnd"/>
      <w:r>
        <w:t xml:space="preserve"> </w:t>
      </w:r>
      <w:proofErr w:type="spellStart"/>
      <w:r>
        <w:t>freundtlichs</w:t>
      </w:r>
      <w:proofErr w:type="spellEnd"/>
      <w:r>
        <w:t xml:space="preserve"> / </w:t>
      </w:r>
      <w:proofErr w:type="spellStart"/>
      <w:r>
        <w:t>gotsforchtigs</w:t>
      </w:r>
      <w:proofErr w:type="spellEnd"/>
      <w:r>
        <w:t xml:space="preserve"> / </w:t>
      </w:r>
      <w:proofErr w:type="spellStart"/>
      <w:r>
        <w:t>eynhelligs</w:t>
      </w:r>
      <w:proofErr w:type="spellEnd"/>
      <w:r>
        <w:t xml:space="preserve"> </w:t>
      </w:r>
      <w:proofErr w:type="spellStart"/>
      <w:r>
        <w:t>gemüt</w:t>
      </w:r>
      <w:proofErr w:type="spellEnd"/>
      <w:r>
        <w:t xml:space="preserve"> und </w:t>
      </w:r>
      <w:proofErr w:type="spellStart"/>
      <w:r>
        <w:t>hertz</w:t>
      </w:r>
      <w:proofErr w:type="spellEnd"/>
      <w:r>
        <w:t xml:space="preserve"> geben / durch unsern </w:t>
      </w:r>
      <w:proofErr w:type="spellStart"/>
      <w:r>
        <w:t>herrn</w:t>
      </w:r>
      <w:proofErr w:type="spellEnd"/>
      <w:r>
        <w:t xml:space="preserve"> Jesum Christum / Amen. </w:t>
      </w:r>
    </w:p>
    <w:p w14:paraId="71311252" w14:textId="5CCB71A8" w:rsidR="005D5C5E" w:rsidRDefault="005D5C5E" w:rsidP="005D5C5E">
      <w:pPr>
        <w:pStyle w:val="berschrift2"/>
      </w:pPr>
      <w:r w:rsidRPr="005D5C5E">
        <w:t>Ernte</w:t>
      </w:r>
      <w:r>
        <w:t xml:space="preserve"> </w:t>
      </w:r>
    </w:p>
    <w:p w14:paraId="3BE70A93" w14:textId="77777777" w:rsidR="005D5C5E" w:rsidRDefault="005D5C5E" w:rsidP="005D5C5E">
      <w:pPr>
        <w:pStyle w:val="StandardWeb"/>
      </w:pPr>
      <w:r>
        <w:t xml:space="preserve">O Herre </w:t>
      </w:r>
      <w:proofErr w:type="spellStart"/>
      <w:r>
        <w:t>almechtiger</w:t>
      </w:r>
      <w:proofErr w:type="spellEnd"/>
      <w:r>
        <w:t xml:space="preserve"> </w:t>
      </w:r>
      <w:proofErr w:type="spellStart"/>
      <w:r>
        <w:t>vater</w:t>
      </w:r>
      <w:proofErr w:type="spellEnd"/>
      <w:r>
        <w:t xml:space="preserve"> / der du durch dein </w:t>
      </w:r>
      <w:proofErr w:type="spellStart"/>
      <w:r>
        <w:t>ewigs</w:t>
      </w:r>
      <w:proofErr w:type="spellEnd"/>
      <w:r>
        <w:t xml:space="preserve"> / </w:t>
      </w:r>
      <w:proofErr w:type="spellStart"/>
      <w:r>
        <w:t>göttlichs</w:t>
      </w:r>
      <w:proofErr w:type="spellEnd"/>
      <w:r>
        <w:t xml:space="preserve"> </w:t>
      </w:r>
      <w:proofErr w:type="spellStart"/>
      <w:r>
        <w:t>wort</w:t>
      </w:r>
      <w:proofErr w:type="spellEnd"/>
      <w:r>
        <w:t xml:space="preserve"> alle ding erschaffen hast / </w:t>
      </w:r>
      <w:proofErr w:type="spellStart"/>
      <w:r>
        <w:t>gesegnest</w:t>
      </w:r>
      <w:proofErr w:type="spellEnd"/>
      <w:r>
        <w:t xml:space="preserve"> und </w:t>
      </w:r>
      <w:proofErr w:type="spellStart"/>
      <w:r>
        <w:t>erhelst</w:t>
      </w:r>
      <w:proofErr w:type="spellEnd"/>
      <w:r>
        <w:t xml:space="preserve">. Wir bitten dich / das du dein </w:t>
      </w:r>
      <w:proofErr w:type="spellStart"/>
      <w:r>
        <w:t>wort</w:t>
      </w:r>
      <w:proofErr w:type="spellEnd"/>
      <w:r>
        <w:t xml:space="preserve"> unsern </w:t>
      </w:r>
      <w:proofErr w:type="spellStart"/>
      <w:r>
        <w:t>herrn</w:t>
      </w:r>
      <w:proofErr w:type="spellEnd"/>
      <w:r>
        <w:t xml:space="preserve"> Jesum Christum uns wollest offenbaren / und in unser </w:t>
      </w:r>
      <w:proofErr w:type="spellStart"/>
      <w:r>
        <w:t>hertz</w:t>
      </w:r>
      <w:proofErr w:type="spellEnd"/>
      <w:r>
        <w:t xml:space="preserve"> </w:t>
      </w:r>
      <w:proofErr w:type="spellStart"/>
      <w:r>
        <w:t>pflantzen</w:t>
      </w:r>
      <w:proofErr w:type="spellEnd"/>
      <w:r>
        <w:t xml:space="preserve"> / </w:t>
      </w:r>
      <w:proofErr w:type="spellStart"/>
      <w:r>
        <w:t>dardurch</w:t>
      </w:r>
      <w:proofErr w:type="spellEnd"/>
      <w:r>
        <w:t xml:space="preserve"> an uns gesegnet werd / mit fruchtbarer </w:t>
      </w:r>
      <w:proofErr w:type="spellStart"/>
      <w:r>
        <w:t>wachsung</w:t>
      </w:r>
      <w:proofErr w:type="spellEnd"/>
      <w:r>
        <w:t xml:space="preserve"> / und göttlichem gebrauch und </w:t>
      </w:r>
      <w:proofErr w:type="spellStart"/>
      <w:r>
        <w:t>gedeyen</w:t>
      </w:r>
      <w:proofErr w:type="spellEnd"/>
      <w:r>
        <w:t xml:space="preserve"> / unser </w:t>
      </w:r>
      <w:proofErr w:type="spellStart"/>
      <w:r>
        <w:t>ecker</w:t>
      </w:r>
      <w:proofErr w:type="spellEnd"/>
      <w:r>
        <w:t xml:space="preserve"> unser </w:t>
      </w:r>
      <w:proofErr w:type="spellStart"/>
      <w:r>
        <w:t>schewer</w:t>
      </w:r>
      <w:proofErr w:type="spellEnd"/>
      <w:r>
        <w:t xml:space="preserve"> / und alles was zur </w:t>
      </w:r>
      <w:proofErr w:type="spellStart"/>
      <w:r>
        <w:t>leyblichen</w:t>
      </w:r>
      <w:proofErr w:type="spellEnd"/>
      <w:r>
        <w:t xml:space="preserve"> </w:t>
      </w:r>
      <w:proofErr w:type="spellStart"/>
      <w:r>
        <w:t>notdurfft</w:t>
      </w:r>
      <w:proofErr w:type="spellEnd"/>
      <w:r>
        <w:t xml:space="preserve"> dienet / durch Christum unsern </w:t>
      </w:r>
      <w:proofErr w:type="spellStart"/>
      <w:r>
        <w:t>herren</w:t>
      </w:r>
      <w:proofErr w:type="spellEnd"/>
      <w:r>
        <w:t xml:space="preserve"> / Amen.</w:t>
      </w:r>
    </w:p>
    <w:p w14:paraId="553AF1B0" w14:textId="6951844D" w:rsidR="005D5C5E" w:rsidRDefault="005D5C5E" w:rsidP="005D5C5E">
      <w:pPr>
        <w:pStyle w:val="berschrift2"/>
      </w:pPr>
      <w:r>
        <w:t>Vergebung</w:t>
      </w:r>
    </w:p>
    <w:p w14:paraId="0AF49C5F" w14:textId="77777777" w:rsidR="005D5C5E" w:rsidRDefault="005D5C5E" w:rsidP="005D5C5E">
      <w:pPr>
        <w:pStyle w:val="StandardWeb"/>
      </w:pPr>
      <w:proofErr w:type="spellStart"/>
      <w:r>
        <w:t>Barmhertziger</w:t>
      </w:r>
      <w:proofErr w:type="spellEnd"/>
      <w:r>
        <w:t xml:space="preserve"> Gott und </w:t>
      </w:r>
      <w:proofErr w:type="spellStart"/>
      <w:r>
        <w:t>hymlischer</w:t>
      </w:r>
      <w:proofErr w:type="spellEnd"/>
      <w:r>
        <w:t xml:space="preserve"> </w:t>
      </w:r>
      <w:proofErr w:type="spellStart"/>
      <w:r>
        <w:t>vater</w:t>
      </w:r>
      <w:proofErr w:type="spellEnd"/>
      <w:r>
        <w:t xml:space="preserve"> / des </w:t>
      </w:r>
      <w:proofErr w:type="spellStart"/>
      <w:r>
        <w:t>barmhertzigkeit</w:t>
      </w:r>
      <w:proofErr w:type="spellEnd"/>
      <w:r>
        <w:t xml:space="preserve"> </w:t>
      </w:r>
      <w:proofErr w:type="spellStart"/>
      <w:r>
        <w:t>keyn</w:t>
      </w:r>
      <w:proofErr w:type="spellEnd"/>
      <w:r>
        <w:t xml:space="preserve"> ende ist / der du langmütig / </w:t>
      </w:r>
      <w:proofErr w:type="spellStart"/>
      <w:r>
        <w:t>genedig</w:t>
      </w:r>
      <w:proofErr w:type="spellEnd"/>
      <w:r>
        <w:t xml:space="preserve"> / und von grosser </w:t>
      </w:r>
      <w:proofErr w:type="spellStart"/>
      <w:r>
        <w:t>genad</w:t>
      </w:r>
      <w:proofErr w:type="spellEnd"/>
      <w:r>
        <w:t xml:space="preserve"> und </w:t>
      </w:r>
      <w:proofErr w:type="spellStart"/>
      <w:r>
        <w:t>trew</w:t>
      </w:r>
      <w:proofErr w:type="spellEnd"/>
      <w:r>
        <w:t xml:space="preserve"> bist / und vergibst </w:t>
      </w:r>
      <w:proofErr w:type="spellStart"/>
      <w:r>
        <w:t>missethat</w:t>
      </w:r>
      <w:proofErr w:type="spellEnd"/>
      <w:r>
        <w:t xml:space="preserve"> / </w:t>
      </w:r>
      <w:proofErr w:type="spellStart"/>
      <w:r>
        <w:t>ubertrettung</w:t>
      </w:r>
      <w:proofErr w:type="spellEnd"/>
      <w:r>
        <w:t xml:space="preserve"> / und </w:t>
      </w:r>
      <w:proofErr w:type="spellStart"/>
      <w:r>
        <w:t>sünd</w:t>
      </w:r>
      <w:proofErr w:type="spellEnd"/>
      <w:r>
        <w:t xml:space="preserve">. Wir haben </w:t>
      </w:r>
      <w:proofErr w:type="spellStart"/>
      <w:r>
        <w:t>layder</w:t>
      </w:r>
      <w:proofErr w:type="spellEnd"/>
      <w:r>
        <w:t xml:space="preserve"> gesündigt mit unsern vettern / wir haben mißhandelt / und sind </w:t>
      </w:r>
      <w:proofErr w:type="spellStart"/>
      <w:r>
        <w:t>gottloß</w:t>
      </w:r>
      <w:proofErr w:type="spellEnd"/>
      <w:r>
        <w:t xml:space="preserve"> gewesen / und dich </w:t>
      </w:r>
      <w:proofErr w:type="spellStart"/>
      <w:r>
        <w:t>offt</w:t>
      </w:r>
      <w:proofErr w:type="spellEnd"/>
      <w:r>
        <w:t xml:space="preserve"> erzürnet / dir </w:t>
      </w:r>
      <w:proofErr w:type="spellStart"/>
      <w:r>
        <w:t>allain</w:t>
      </w:r>
      <w:proofErr w:type="spellEnd"/>
      <w:r>
        <w:t xml:space="preserve"> haben wir gesündigt / und </w:t>
      </w:r>
      <w:proofErr w:type="spellStart"/>
      <w:r>
        <w:t>ubel</w:t>
      </w:r>
      <w:proofErr w:type="spellEnd"/>
      <w:r>
        <w:t xml:space="preserve"> vor dir gethan / Aber </w:t>
      </w:r>
      <w:proofErr w:type="spellStart"/>
      <w:r>
        <w:t>herr</w:t>
      </w:r>
      <w:proofErr w:type="spellEnd"/>
      <w:r>
        <w:t xml:space="preserve"> </w:t>
      </w:r>
      <w:proofErr w:type="spellStart"/>
      <w:r>
        <w:t>gedenck</w:t>
      </w:r>
      <w:proofErr w:type="spellEnd"/>
      <w:r>
        <w:t xml:space="preserve"> nicht an unsere vorige </w:t>
      </w:r>
      <w:proofErr w:type="spellStart"/>
      <w:r>
        <w:t>missethat</w:t>
      </w:r>
      <w:proofErr w:type="spellEnd"/>
      <w:r>
        <w:t xml:space="preserve"> / laß bald dein </w:t>
      </w:r>
      <w:proofErr w:type="spellStart"/>
      <w:r>
        <w:t>barmhertzigkeit</w:t>
      </w:r>
      <w:proofErr w:type="spellEnd"/>
      <w:r>
        <w:t xml:space="preserve"> </w:t>
      </w:r>
      <w:proofErr w:type="spellStart"/>
      <w:r>
        <w:t>uber</w:t>
      </w:r>
      <w:proofErr w:type="spellEnd"/>
      <w:r>
        <w:t xml:space="preserve"> uns grösser sein / dann wir sind fast </w:t>
      </w:r>
      <w:proofErr w:type="spellStart"/>
      <w:r>
        <w:t>ellend</w:t>
      </w:r>
      <w:proofErr w:type="spellEnd"/>
      <w:r>
        <w:t xml:space="preserve"> worden / </w:t>
      </w:r>
      <w:proofErr w:type="spellStart"/>
      <w:r>
        <w:t>hilff</w:t>
      </w:r>
      <w:proofErr w:type="spellEnd"/>
      <w:r>
        <w:t xml:space="preserve"> uns Gott unsers </w:t>
      </w:r>
      <w:proofErr w:type="spellStart"/>
      <w:r>
        <w:t>hayls</w:t>
      </w:r>
      <w:proofErr w:type="spellEnd"/>
      <w:r>
        <w:t xml:space="preserve"> / </w:t>
      </w:r>
      <w:proofErr w:type="spellStart"/>
      <w:r>
        <w:t>umb</w:t>
      </w:r>
      <w:proofErr w:type="spellEnd"/>
      <w:r>
        <w:t xml:space="preserve"> deines namens ehre willen / Errette uns / und vergib uns unser </w:t>
      </w:r>
      <w:proofErr w:type="spellStart"/>
      <w:r>
        <w:t>sünd</w:t>
      </w:r>
      <w:proofErr w:type="spellEnd"/>
      <w:r>
        <w:t xml:space="preserve"> </w:t>
      </w:r>
      <w:proofErr w:type="spellStart"/>
      <w:r>
        <w:t>umb</w:t>
      </w:r>
      <w:proofErr w:type="spellEnd"/>
      <w:r>
        <w:t xml:space="preserve"> </w:t>
      </w:r>
      <w:proofErr w:type="spellStart"/>
      <w:r>
        <w:t>deynes</w:t>
      </w:r>
      <w:proofErr w:type="spellEnd"/>
      <w:r>
        <w:t xml:space="preserve"> namens willen / und von wegen </w:t>
      </w:r>
      <w:proofErr w:type="spellStart"/>
      <w:r>
        <w:t>deynes</w:t>
      </w:r>
      <w:proofErr w:type="spellEnd"/>
      <w:r>
        <w:t xml:space="preserve"> lieben </w:t>
      </w:r>
      <w:proofErr w:type="spellStart"/>
      <w:r>
        <w:t>sons</w:t>
      </w:r>
      <w:proofErr w:type="spellEnd"/>
      <w:r>
        <w:t xml:space="preserve"> Jesu Christi unsers </w:t>
      </w:r>
      <w:proofErr w:type="spellStart"/>
      <w:r>
        <w:t>haylandts</w:t>
      </w:r>
      <w:proofErr w:type="spellEnd"/>
      <w:r>
        <w:t xml:space="preserve"> / Amen. </w:t>
      </w:r>
    </w:p>
    <w:p w14:paraId="7FFD2125" w14:textId="62D0FBE5" w:rsidR="005D5C5E" w:rsidRDefault="005D5C5E" w:rsidP="005D5C5E">
      <w:pPr>
        <w:pStyle w:val="berschrift2"/>
      </w:pPr>
      <w:r>
        <w:t>Frieden</w:t>
      </w:r>
    </w:p>
    <w:p w14:paraId="2EF09BA7" w14:textId="77777777" w:rsidR="005D5C5E" w:rsidRDefault="005D5C5E" w:rsidP="005D5C5E">
      <w:pPr>
        <w:pStyle w:val="StandardWeb"/>
      </w:pPr>
      <w:proofErr w:type="spellStart"/>
      <w:r>
        <w:t>Almechtiger</w:t>
      </w:r>
      <w:proofErr w:type="spellEnd"/>
      <w:r>
        <w:t xml:space="preserve"> ewiger </w:t>
      </w:r>
      <w:proofErr w:type="spellStart"/>
      <w:r>
        <w:t>Got</w:t>
      </w:r>
      <w:proofErr w:type="spellEnd"/>
      <w:r>
        <w:t xml:space="preserve"> / ein </w:t>
      </w:r>
      <w:proofErr w:type="spellStart"/>
      <w:r>
        <w:t>könig</w:t>
      </w:r>
      <w:proofErr w:type="spellEnd"/>
      <w:r>
        <w:t xml:space="preserve"> der ehren / und ein </w:t>
      </w:r>
      <w:proofErr w:type="spellStart"/>
      <w:r>
        <w:t>herr</w:t>
      </w:r>
      <w:proofErr w:type="spellEnd"/>
      <w:r>
        <w:t xml:space="preserve"> </w:t>
      </w:r>
      <w:proofErr w:type="spellStart"/>
      <w:r>
        <w:t>hymels</w:t>
      </w:r>
      <w:proofErr w:type="spellEnd"/>
      <w:r>
        <w:t xml:space="preserve"> und der erden / durch welches </w:t>
      </w:r>
      <w:proofErr w:type="spellStart"/>
      <w:r>
        <w:t>geyst</w:t>
      </w:r>
      <w:proofErr w:type="spellEnd"/>
      <w:r>
        <w:t xml:space="preserve"> alle ding regiert / durch welches </w:t>
      </w:r>
      <w:proofErr w:type="spellStart"/>
      <w:r>
        <w:t>versehung</w:t>
      </w:r>
      <w:proofErr w:type="spellEnd"/>
      <w:r>
        <w:t xml:space="preserve"> alle ding geordnet werden / der du bist </w:t>
      </w:r>
      <w:proofErr w:type="spellStart"/>
      <w:r>
        <w:t>eyn</w:t>
      </w:r>
      <w:proofErr w:type="spellEnd"/>
      <w:r>
        <w:t xml:space="preserve"> Gott des </w:t>
      </w:r>
      <w:proofErr w:type="spellStart"/>
      <w:r>
        <w:t>frides</w:t>
      </w:r>
      <w:proofErr w:type="spellEnd"/>
      <w:r>
        <w:t xml:space="preserve"> / von dem allein alle </w:t>
      </w:r>
      <w:proofErr w:type="spellStart"/>
      <w:r>
        <w:t>eynickeit</w:t>
      </w:r>
      <w:proofErr w:type="spellEnd"/>
      <w:r>
        <w:t xml:space="preserve"> zu uns </w:t>
      </w:r>
      <w:proofErr w:type="spellStart"/>
      <w:r>
        <w:t>kumpt</w:t>
      </w:r>
      <w:proofErr w:type="spellEnd"/>
      <w:r>
        <w:t xml:space="preserve"> / Wir bitten dich durch unsern </w:t>
      </w:r>
      <w:proofErr w:type="spellStart"/>
      <w:r>
        <w:t>herrn</w:t>
      </w:r>
      <w:proofErr w:type="spellEnd"/>
      <w:r>
        <w:t xml:space="preserve"> </w:t>
      </w:r>
      <w:proofErr w:type="spellStart"/>
      <w:r>
        <w:t>Jhesum</w:t>
      </w:r>
      <w:proofErr w:type="spellEnd"/>
      <w:r>
        <w:t xml:space="preserve"> Christum / du wollest uns unsere </w:t>
      </w:r>
      <w:proofErr w:type="spellStart"/>
      <w:r>
        <w:t>sünd</w:t>
      </w:r>
      <w:proofErr w:type="spellEnd"/>
      <w:r>
        <w:t xml:space="preserve"> vergeben / und mit </w:t>
      </w:r>
      <w:proofErr w:type="spellStart"/>
      <w:r>
        <w:t>deynem</w:t>
      </w:r>
      <w:proofErr w:type="spellEnd"/>
      <w:r>
        <w:t xml:space="preserve"> </w:t>
      </w:r>
      <w:proofErr w:type="spellStart"/>
      <w:r>
        <w:t>götlichen</w:t>
      </w:r>
      <w:proofErr w:type="spellEnd"/>
      <w:r>
        <w:t xml:space="preserve"> </w:t>
      </w:r>
      <w:proofErr w:type="spellStart"/>
      <w:r>
        <w:t>frid</w:t>
      </w:r>
      <w:proofErr w:type="spellEnd"/>
      <w:r>
        <w:t xml:space="preserve"> und </w:t>
      </w:r>
      <w:proofErr w:type="spellStart"/>
      <w:r>
        <w:t>eynigkeit</w:t>
      </w:r>
      <w:proofErr w:type="spellEnd"/>
      <w:r>
        <w:t xml:space="preserve"> begnaden / damit wir in </w:t>
      </w:r>
      <w:proofErr w:type="spellStart"/>
      <w:r>
        <w:t>forcht</w:t>
      </w:r>
      <w:proofErr w:type="spellEnd"/>
      <w:r>
        <w:t xml:space="preserve"> und zittern dir dienen zu lob und </w:t>
      </w:r>
      <w:proofErr w:type="spellStart"/>
      <w:r>
        <w:t>preyß</w:t>
      </w:r>
      <w:proofErr w:type="spellEnd"/>
      <w:r>
        <w:t xml:space="preserve"> </w:t>
      </w:r>
      <w:proofErr w:type="spellStart"/>
      <w:r>
        <w:t>deynes</w:t>
      </w:r>
      <w:proofErr w:type="spellEnd"/>
      <w:r>
        <w:t xml:space="preserve"> namens / Amen.</w:t>
      </w:r>
    </w:p>
    <w:p w14:paraId="2ECEACB0" w14:textId="10B1162D" w:rsidR="005D5C5E" w:rsidRDefault="005D5C5E" w:rsidP="005D5C5E">
      <w:pPr>
        <w:pStyle w:val="berschrift2"/>
      </w:pPr>
      <w:r>
        <w:t>Obrigkeit</w:t>
      </w:r>
    </w:p>
    <w:p w14:paraId="726C789F" w14:textId="77777777" w:rsidR="005D5C5E" w:rsidRDefault="005D5C5E" w:rsidP="005D5C5E">
      <w:pPr>
        <w:pStyle w:val="StandardWeb"/>
      </w:pPr>
      <w:proofErr w:type="spellStart"/>
      <w:r>
        <w:t>Barmhertziger</w:t>
      </w:r>
      <w:proofErr w:type="spellEnd"/>
      <w:r>
        <w:t xml:space="preserve"> </w:t>
      </w:r>
      <w:proofErr w:type="spellStart"/>
      <w:r>
        <w:t>hymlischer</w:t>
      </w:r>
      <w:proofErr w:type="spellEnd"/>
      <w:r>
        <w:t xml:space="preserve"> </w:t>
      </w:r>
      <w:proofErr w:type="spellStart"/>
      <w:r>
        <w:t>vater</w:t>
      </w:r>
      <w:proofErr w:type="spellEnd"/>
      <w:r>
        <w:t xml:space="preserve"> / in welches </w:t>
      </w:r>
      <w:proofErr w:type="spellStart"/>
      <w:r>
        <w:t>hande</w:t>
      </w:r>
      <w:proofErr w:type="spellEnd"/>
      <w:r>
        <w:t xml:space="preserve"> aller </w:t>
      </w:r>
      <w:proofErr w:type="spellStart"/>
      <w:r>
        <w:t>menschen</w:t>
      </w:r>
      <w:proofErr w:type="spellEnd"/>
      <w:r>
        <w:t xml:space="preserve"> </w:t>
      </w:r>
      <w:proofErr w:type="spellStart"/>
      <w:r>
        <w:t>gewalt</w:t>
      </w:r>
      <w:proofErr w:type="spellEnd"/>
      <w:r>
        <w:t xml:space="preserve"> und </w:t>
      </w:r>
      <w:proofErr w:type="spellStart"/>
      <w:r>
        <w:t>obrigkeit</w:t>
      </w:r>
      <w:proofErr w:type="spellEnd"/>
      <w:r>
        <w:t xml:space="preserve"> bestehet / von dir gesetzt zur straff der </w:t>
      </w:r>
      <w:proofErr w:type="spellStart"/>
      <w:r>
        <w:t>ubeltheter</w:t>
      </w:r>
      <w:proofErr w:type="spellEnd"/>
      <w:r>
        <w:t xml:space="preserve"> / und </w:t>
      </w:r>
      <w:proofErr w:type="spellStart"/>
      <w:r>
        <w:t>wolfart</w:t>
      </w:r>
      <w:proofErr w:type="spellEnd"/>
      <w:r>
        <w:t xml:space="preserve"> der </w:t>
      </w:r>
      <w:proofErr w:type="spellStart"/>
      <w:r>
        <w:t>bider</w:t>
      </w:r>
      <w:proofErr w:type="spellEnd"/>
      <w:r>
        <w:t xml:space="preserve"> </w:t>
      </w:r>
      <w:proofErr w:type="spellStart"/>
      <w:r>
        <w:t>leute</w:t>
      </w:r>
      <w:proofErr w:type="spellEnd"/>
      <w:r>
        <w:t xml:space="preserve"> / In welches </w:t>
      </w:r>
      <w:proofErr w:type="spellStart"/>
      <w:r>
        <w:t>hand</w:t>
      </w:r>
      <w:proofErr w:type="spellEnd"/>
      <w:r>
        <w:t xml:space="preserve"> auch </w:t>
      </w:r>
      <w:proofErr w:type="spellStart"/>
      <w:r>
        <w:t>steen</w:t>
      </w:r>
      <w:proofErr w:type="spellEnd"/>
      <w:r>
        <w:t xml:space="preserve"> alle recht / und </w:t>
      </w:r>
      <w:proofErr w:type="spellStart"/>
      <w:r>
        <w:t>gesatz</w:t>
      </w:r>
      <w:proofErr w:type="spellEnd"/>
      <w:r>
        <w:t xml:space="preserve"> aller </w:t>
      </w:r>
      <w:proofErr w:type="spellStart"/>
      <w:r>
        <w:t>reych</w:t>
      </w:r>
      <w:proofErr w:type="spellEnd"/>
      <w:r>
        <w:t xml:space="preserve"> / wir bitten dich / </w:t>
      </w:r>
      <w:proofErr w:type="spellStart"/>
      <w:r>
        <w:t>sihe</w:t>
      </w:r>
      <w:proofErr w:type="spellEnd"/>
      <w:r>
        <w:t xml:space="preserve"> </w:t>
      </w:r>
      <w:proofErr w:type="spellStart"/>
      <w:r>
        <w:t>genedigklich</w:t>
      </w:r>
      <w:proofErr w:type="spellEnd"/>
      <w:r>
        <w:t xml:space="preserve"> </w:t>
      </w:r>
      <w:proofErr w:type="spellStart"/>
      <w:r>
        <w:t>auff</w:t>
      </w:r>
      <w:proofErr w:type="spellEnd"/>
      <w:r>
        <w:t xml:space="preserve"> </w:t>
      </w:r>
      <w:proofErr w:type="spellStart"/>
      <w:r>
        <w:t>unseirn</w:t>
      </w:r>
      <w:proofErr w:type="spellEnd"/>
      <w:r>
        <w:t xml:space="preserve"> </w:t>
      </w:r>
      <w:proofErr w:type="spellStart"/>
      <w:r>
        <w:t>gnedigsten</w:t>
      </w:r>
      <w:proofErr w:type="spellEnd"/>
      <w:r>
        <w:t xml:space="preserve"> </w:t>
      </w:r>
      <w:proofErr w:type="spellStart"/>
      <w:r>
        <w:t>herrn</w:t>
      </w:r>
      <w:proofErr w:type="spellEnd"/>
      <w:r>
        <w:t xml:space="preserve"> den </w:t>
      </w:r>
      <w:proofErr w:type="spellStart"/>
      <w:r>
        <w:t>Kayster</w:t>
      </w:r>
      <w:proofErr w:type="spellEnd"/>
      <w:r>
        <w:t xml:space="preserve"> / und alle Fürsten und Herren / </w:t>
      </w:r>
      <w:proofErr w:type="spellStart"/>
      <w:r>
        <w:t>fürnemlich</w:t>
      </w:r>
      <w:proofErr w:type="spellEnd"/>
      <w:r>
        <w:t xml:space="preserve"> </w:t>
      </w:r>
      <w:proofErr w:type="spellStart"/>
      <w:r>
        <w:t>auff</w:t>
      </w:r>
      <w:proofErr w:type="spellEnd"/>
      <w:r>
        <w:t xml:space="preserve"> unsern </w:t>
      </w:r>
      <w:proofErr w:type="spellStart"/>
      <w:r>
        <w:t>gnedigen</w:t>
      </w:r>
      <w:proofErr w:type="spellEnd"/>
      <w:r>
        <w:t xml:space="preserve"> </w:t>
      </w:r>
      <w:proofErr w:type="spellStart"/>
      <w:r>
        <w:t>herren</w:t>
      </w:r>
      <w:proofErr w:type="spellEnd"/>
      <w:r>
        <w:t xml:space="preserve"> </w:t>
      </w:r>
      <w:proofErr w:type="spellStart"/>
      <w:r>
        <w:t>Marggrafen</w:t>
      </w:r>
      <w:proofErr w:type="spellEnd"/>
      <w:r>
        <w:t xml:space="preserve"> Georgen / </w:t>
      </w:r>
      <w:proofErr w:type="spellStart"/>
      <w:r>
        <w:t>auff</w:t>
      </w:r>
      <w:proofErr w:type="spellEnd"/>
      <w:r>
        <w:t xml:space="preserve"> die </w:t>
      </w:r>
      <w:proofErr w:type="spellStart"/>
      <w:r>
        <w:t>gantze</w:t>
      </w:r>
      <w:proofErr w:type="spellEnd"/>
      <w:r>
        <w:t xml:space="preserve"> herschafft zu Brandenburg / </w:t>
      </w:r>
      <w:proofErr w:type="spellStart"/>
      <w:r>
        <w:t>auff</w:t>
      </w:r>
      <w:proofErr w:type="spellEnd"/>
      <w:r>
        <w:t xml:space="preserve"> alle </w:t>
      </w:r>
      <w:proofErr w:type="spellStart"/>
      <w:r>
        <w:t>ordenliche</w:t>
      </w:r>
      <w:proofErr w:type="spellEnd"/>
      <w:r>
        <w:t xml:space="preserve"> </w:t>
      </w:r>
      <w:proofErr w:type="spellStart"/>
      <w:r>
        <w:t>obrigkeit</w:t>
      </w:r>
      <w:proofErr w:type="spellEnd"/>
      <w:r>
        <w:t xml:space="preserve"> / damit sie </w:t>
      </w:r>
      <w:proofErr w:type="spellStart"/>
      <w:r>
        <w:t>dz</w:t>
      </w:r>
      <w:proofErr w:type="spellEnd"/>
      <w:r>
        <w:t xml:space="preserve"> weltlich </w:t>
      </w:r>
      <w:proofErr w:type="spellStart"/>
      <w:r>
        <w:t>schwert</w:t>
      </w:r>
      <w:proofErr w:type="spellEnd"/>
      <w:r>
        <w:t xml:space="preserve"> </w:t>
      </w:r>
      <w:proofErr w:type="spellStart"/>
      <w:r>
        <w:t>jhnen</w:t>
      </w:r>
      <w:proofErr w:type="spellEnd"/>
      <w:r>
        <w:t xml:space="preserve"> von dir </w:t>
      </w:r>
      <w:proofErr w:type="spellStart"/>
      <w:r>
        <w:t>befolhen</w:t>
      </w:r>
      <w:proofErr w:type="spellEnd"/>
      <w:r>
        <w:t xml:space="preserve"> / im glauben und </w:t>
      </w:r>
      <w:proofErr w:type="spellStart"/>
      <w:r>
        <w:t>forcht</w:t>
      </w:r>
      <w:proofErr w:type="spellEnd"/>
      <w:r>
        <w:t xml:space="preserve"> Gottes / nach deinem </w:t>
      </w:r>
      <w:proofErr w:type="spellStart"/>
      <w:r>
        <w:t>befelch</w:t>
      </w:r>
      <w:proofErr w:type="spellEnd"/>
      <w:r>
        <w:t xml:space="preserve"> / </w:t>
      </w:r>
      <w:proofErr w:type="spellStart"/>
      <w:r>
        <w:t>füren</w:t>
      </w:r>
      <w:proofErr w:type="spellEnd"/>
      <w:r>
        <w:t xml:space="preserve"> </w:t>
      </w:r>
      <w:proofErr w:type="spellStart"/>
      <w:r>
        <w:t>mügen</w:t>
      </w:r>
      <w:proofErr w:type="spellEnd"/>
      <w:r>
        <w:t xml:space="preserve"> / </w:t>
      </w:r>
      <w:proofErr w:type="spellStart"/>
      <w:r>
        <w:t>Umbschatte</w:t>
      </w:r>
      <w:proofErr w:type="spellEnd"/>
      <w:r>
        <w:t xml:space="preserve"> sie mit der </w:t>
      </w:r>
      <w:proofErr w:type="spellStart"/>
      <w:r>
        <w:t>krafft</w:t>
      </w:r>
      <w:proofErr w:type="spellEnd"/>
      <w:r>
        <w:t xml:space="preserve"> des allerhöchsten / erleuchte und erhalt sie bey </w:t>
      </w:r>
      <w:proofErr w:type="spellStart"/>
      <w:r>
        <w:t>deynem</w:t>
      </w:r>
      <w:proofErr w:type="spellEnd"/>
      <w:r>
        <w:t xml:space="preserve"> </w:t>
      </w:r>
      <w:proofErr w:type="spellStart"/>
      <w:r>
        <w:t>götlichen</w:t>
      </w:r>
      <w:proofErr w:type="spellEnd"/>
      <w:r>
        <w:t xml:space="preserve"> </w:t>
      </w:r>
      <w:proofErr w:type="spellStart"/>
      <w:r>
        <w:t>namen</w:t>
      </w:r>
      <w:proofErr w:type="spellEnd"/>
      <w:r>
        <w:t xml:space="preserve">. Gib </w:t>
      </w:r>
      <w:proofErr w:type="spellStart"/>
      <w:r>
        <w:t>jhnen</w:t>
      </w:r>
      <w:proofErr w:type="spellEnd"/>
      <w:r>
        <w:t xml:space="preserve"> lieber </w:t>
      </w:r>
      <w:proofErr w:type="spellStart"/>
      <w:r>
        <w:t>herr</w:t>
      </w:r>
      <w:proofErr w:type="spellEnd"/>
      <w:r>
        <w:t xml:space="preserve"> </w:t>
      </w:r>
      <w:proofErr w:type="spellStart"/>
      <w:r>
        <w:t>weyßheit</w:t>
      </w:r>
      <w:proofErr w:type="spellEnd"/>
      <w:r>
        <w:t xml:space="preserve"> und verstand und ein </w:t>
      </w:r>
      <w:proofErr w:type="spellStart"/>
      <w:r>
        <w:t>fridlich</w:t>
      </w:r>
      <w:proofErr w:type="spellEnd"/>
      <w:r>
        <w:t xml:space="preserve"> </w:t>
      </w:r>
      <w:proofErr w:type="spellStart"/>
      <w:r>
        <w:t>regiment</w:t>
      </w:r>
      <w:proofErr w:type="spellEnd"/>
      <w:r>
        <w:t xml:space="preserve"> / </w:t>
      </w:r>
      <w:proofErr w:type="spellStart"/>
      <w:r>
        <w:t>auff</w:t>
      </w:r>
      <w:proofErr w:type="spellEnd"/>
      <w:r>
        <w:t xml:space="preserve"> das sie alle ihre </w:t>
      </w:r>
      <w:proofErr w:type="spellStart"/>
      <w:r>
        <w:t>unterthanen</w:t>
      </w:r>
      <w:proofErr w:type="spellEnd"/>
      <w:r>
        <w:t xml:space="preserve"> in der </w:t>
      </w:r>
      <w:proofErr w:type="spellStart"/>
      <w:r>
        <w:t>warheit</w:t>
      </w:r>
      <w:proofErr w:type="spellEnd"/>
      <w:r>
        <w:t xml:space="preserve"> und </w:t>
      </w:r>
      <w:proofErr w:type="spellStart"/>
      <w:r>
        <w:t>gerechtigkeit</w:t>
      </w:r>
      <w:proofErr w:type="spellEnd"/>
      <w:r>
        <w:t xml:space="preserve"> / die dir </w:t>
      </w:r>
      <w:proofErr w:type="spellStart"/>
      <w:r>
        <w:t>herr</w:t>
      </w:r>
      <w:proofErr w:type="spellEnd"/>
      <w:r>
        <w:t xml:space="preserve"> </w:t>
      </w:r>
      <w:proofErr w:type="spellStart"/>
      <w:r>
        <w:t>gefellig</w:t>
      </w:r>
      <w:proofErr w:type="spellEnd"/>
      <w:r>
        <w:t xml:space="preserve"> ist / regieren und </w:t>
      </w:r>
      <w:proofErr w:type="spellStart"/>
      <w:r>
        <w:t>beschiermen</w:t>
      </w:r>
      <w:proofErr w:type="spellEnd"/>
      <w:r>
        <w:t xml:space="preserve"> / Er </w:t>
      </w:r>
      <w:proofErr w:type="spellStart"/>
      <w:r>
        <w:t>lenger</w:t>
      </w:r>
      <w:proofErr w:type="spellEnd"/>
      <w:r>
        <w:t xml:space="preserve"> </w:t>
      </w:r>
      <w:proofErr w:type="spellStart"/>
      <w:r>
        <w:t>jhnen</w:t>
      </w:r>
      <w:proofErr w:type="spellEnd"/>
      <w:r>
        <w:t xml:space="preserve"> / o </w:t>
      </w:r>
      <w:proofErr w:type="spellStart"/>
      <w:r>
        <w:t>Got</w:t>
      </w:r>
      <w:proofErr w:type="spellEnd"/>
      <w:r>
        <w:t xml:space="preserve"> unsers </w:t>
      </w:r>
      <w:proofErr w:type="spellStart"/>
      <w:r>
        <w:t>hayls</w:t>
      </w:r>
      <w:proofErr w:type="spellEnd"/>
      <w:r>
        <w:t xml:space="preserve"> / </w:t>
      </w:r>
      <w:proofErr w:type="spellStart"/>
      <w:r>
        <w:t>jhre</w:t>
      </w:r>
      <w:proofErr w:type="spellEnd"/>
      <w:r>
        <w:t xml:space="preserve"> tag / </w:t>
      </w:r>
      <w:proofErr w:type="spellStart"/>
      <w:r>
        <w:t>auff</w:t>
      </w:r>
      <w:proofErr w:type="spellEnd"/>
      <w:r>
        <w:t xml:space="preserve"> das dein </w:t>
      </w:r>
      <w:proofErr w:type="spellStart"/>
      <w:r>
        <w:t>götlicher</w:t>
      </w:r>
      <w:proofErr w:type="spellEnd"/>
      <w:r>
        <w:t xml:space="preserve"> </w:t>
      </w:r>
      <w:proofErr w:type="spellStart"/>
      <w:r>
        <w:t>nam</w:t>
      </w:r>
      <w:proofErr w:type="spellEnd"/>
      <w:r>
        <w:t xml:space="preserve"> durch sie </w:t>
      </w:r>
      <w:proofErr w:type="spellStart"/>
      <w:r>
        <w:t>geheyligt</w:t>
      </w:r>
      <w:proofErr w:type="spellEnd"/>
      <w:r>
        <w:t xml:space="preserve"> und </w:t>
      </w:r>
      <w:proofErr w:type="spellStart"/>
      <w:r>
        <w:t>gepreyßt</w:t>
      </w:r>
      <w:proofErr w:type="spellEnd"/>
      <w:r>
        <w:t xml:space="preserve"> werde / von nun an </w:t>
      </w:r>
      <w:proofErr w:type="spellStart"/>
      <w:r>
        <w:t>biß</w:t>
      </w:r>
      <w:proofErr w:type="spellEnd"/>
      <w:r>
        <w:t xml:space="preserve"> in </w:t>
      </w:r>
      <w:proofErr w:type="spellStart"/>
      <w:r>
        <w:t>ewigkeit</w:t>
      </w:r>
      <w:proofErr w:type="spellEnd"/>
      <w:r>
        <w:t xml:space="preserve">. Darzu </w:t>
      </w:r>
      <w:proofErr w:type="spellStart"/>
      <w:r>
        <w:t>helff</w:t>
      </w:r>
      <w:proofErr w:type="spellEnd"/>
      <w:r>
        <w:t xml:space="preserve"> </w:t>
      </w:r>
      <w:proofErr w:type="spellStart"/>
      <w:r>
        <w:t>jn</w:t>
      </w:r>
      <w:proofErr w:type="spellEnd"/>
      <w:r>
        <w:t xml:space="preserve"> </w:t>
      </w:r>
      <w:proofErr w:type="spellStart"/>
      <w:r>
        <w:t>Got</w:t>
      </w:r>
      <w:proofErr w:type="spellEnd"/>
      <w:r>
        <w:t xml:space="preserve"> unser </w:t>
      </w:r>
      <w:proofErr w:type="spellStart"/>
      <w:r>
        <w:t>vater</w:t>
      </w:r>
      <w:proofErr w:type="spellEnd"/>
      <w:r>
        <w:t xml:space="preserve"> / durch Jesum Christum unsern </w:t>
      </w:r>
      <w:proofErr w:type="spellStart"/>
      <w:r>
        <w:t>herren</w:t>
      </w:r>
      <w:proofErr w:type="spellEnd"/>
      <w:r>
        <w:t xml:space="preserve"> / Amen.</w:t>
      </w:r>
    </w:p>
    <w:p w14:paraId="482DA0AA" w14:textId="5D763459" w:rsidR="005D5C5E" w:rsidRDefault="005D5C5E" w:rsidP="005D5C5E">
      <w:pPr>
        <w:pStyle w:val="berschrift2"/>
      </w:pPr>
      <w:r>
        <w:t>Allgemeines Gebet</w:t>
      </w:r>
    </w:p>
    <w:p w14:paraId="65B8CAB5" w14:textId="77777777" w:rsidR="005D5C5E" w:rsidRDefault="005D5C5E" w:rsidP="005D5C5E">
      <w:pPr>
        <w:pStyle w:val="StandardWeb"/>
      </w:pPr>
      <w:proofErr w:type="spellStart"/>
      <w:r>
        <w:t>Almechtiger</w:t>
      </w:r>
      <w:proofErr w:type="spellEnd"/>
      <w:r>
        <w:t xml:space="preserve"> gütiger Gott / und </w:t>
      </w:r>
      <w:proofErr w:type="spellStart"/>
      <w:r>
        <w:t>vatter</w:t>
      </w:r>
      <w:proofErr w:type="spellEnd"/>
      <w:r>
        <w:t xml:space="preserve"> unsers </w:t>
      </w:r>
      <w:proofErr w:type="spellStart"/>
      <w:r>
        <w:t>herren</w:t>
      </w:r>
      <w:proofErr w:type="spellEnd"/>
      <w:r>
        <w:t xml:space="preserve"> Jesu Christi / der du uns ernstlich </w:t>
      </w:r>
      <w:proofErr w:type="spellStart"/>
      <w:r>
        <w:t>befolhen</w:t>
      </w:r>
      <w:proofErr w:type="spellEnd"/>
      <w:r>
        <w:t xml:space="preserve"> hast / das wir dich bitten sollen / für </w:t>
      </w:r>
      <w:proofErr w:type="spellStart"/>
      <w:r>
        <w:t>arbaytter</w:t>
      </w:r>
      <w:proofErr w:type="spellEnd"/>
      <w:r>
        <w:t xml:space="preserve"> in die </w:t>
      </w:r>
      <w:proofErr w:type="spellStart"/>
      <w:r>
        <w:t>erndte</w:t>
      </w:r>
      <w:proofErr w:type="spellEnd"/>
      <w:r>
        <w:t xml:space="preserve"> / das ist / für </w:t>
      </w:r>
      <w:proofErr w:type="spellStart"/>
      <w:r>
        <w:t>rayne</w:t>
      </w:r>
      <w:proofErr w:type="spellEnd"/>
      <w:r>
        <w:t xml:space="preserve"> </w:t>
      </w:r>
      <w:proofErr w:type="spellStart"/>
      <w:r>
        <w:t>prediger</w:t>
      </w:r>
      <w:proofErr w:type="spellEnd"/>
      <w:r>
        <w:t xml:space="preserve"> </w:t>
      </w:r>
      <w:proofErr w:type="spellStart"/>
      <w:r>
        <w:t>deynes</w:t>
      </w:r>
      <w:proofErr w:type="spellEnd"/>
      <w:r>
        <w:t xml:space="preserve"> </w:t>
      </w:r>
      <w:proofErr w:type="spellStart"/>
      <w:r>
        <w:t>worts</w:t>
      </w:r>
      <w:proofErr w:type="spellEnd"/>
      <w:r>
        <w:t xml:space="preserve">. Wir bitten dein grundlose </w:t>
      </w:r>
      <w:proofErr w:type="spellStart"/>
      <w:r>
        <w:t>barmhertzigkeit</w:t>
      </w:r>
      <w:proofErr w:type="spellEnd"/>
      <w:r>
        <w:t xml:space="preserve"> / du wollest uns rechtgeschaffen </w:t>
      </w:r>
      <w:proofErr w:type="spellStart"/>
      <w:r>
        <w:t>lerer</w:t>
      </w:r>
      <w:proofErr w:type="spellEnd"/>
      <w:r>
        <w:t xml:space="preserve"> und </w:t>
      </w:r>
      <w:proofErr w:type="spellStart"/>
      <w:r>
        <w:t>diener</w:t>
      </w:r>
      <w:proofErr w:type="spellEnd"/>
      <w:r>
        <w:t xml:space="preserve"> deines </w:t>
      </w:r>
      <w:proofErr w:type="spellStart"/>
      <w:r>
        <w:t>götlichen</w:t>
      </w:r>
      <w:proofErr w:type="spellEnd"/>
      <w:r>
        <w:t xml:space="preserve"> </w:t>
      </w:r>
      <w:proofErr w:type="spellStart"/>
      <w:r>
        <w:t>worts</w:t>
      </w:r>
      <w:proofErr w:type="spellEnd"/>
      <w:r>
        <w:t xml:space="preserve"> zu schicken / und den selben dein </w:t>
      </w:r>
      <w:proofErr w:type="spellStart"/>
      <w:r>
        <w:t>haylsames</w:t>
      </w:r>
      <w:proofErr w:type="spellEnd"/>
      <w:r>
        <w:t xml:space="preserve"> </w:t>
      </w:r>
      <w:proofErr w:type="spellStart"/>
      <w:r>
        <w:t>wort</w:t>
      </w:r>
      <w:proofErr w:type="spellEnd"/>
      <w:r>
        <w:t xml:space="preserve"> in den </w:t>
      </w:r>
      <w:proofErr w:type="spellStart"/>
      <w:r>
        <w:t>mund</w:t>
      </w:r>
      <w:proofErr w:type="spellEnd"/>
      <w:r>
        <w:t xml:space="preserve"> geben / und in das </w:t>
      </w:r>
      <w:proofErr w:type="spellStart"/>
      <w:r>
        <w:t>hertze</w:t>
      </w:r>
      <w:proofErr w:type="spellEnd"/>
      <w:r>
        <w:t xml:space="preserve"> / das sie </w:t>
      </w:r>
      <w:proofErr w:type="spellStart"/>
      <w:r>
        <w:t>deynen</w:t>
      </w:r>
      <w:proofErr w:type="spellEnd"/>
      <w:r>
        <w:t xml:space="preserve"> </w:t>
      </w:r>
      <w:proofErr w:type="spellStart"/>
      <w:r>
        <w:t>Bevelch</w:t>
      </w:r>
      <w:proofErr w:type="spellEnd"/>
      <w:r>
        <w:t xml:space="preserve"> </w:t>
      </w:r>
      <w:proofErr w:type="spellStart"/>
      <w:r>
        <w:t>getrewlich</w:t>
      </w:r>
      <w:proofErr w:type="spellEnd"/>
      <w:r>
        <w:t xml:space="preserve"> </w:t>
      </w:r>
      <w:proofErr w:type="spellStart"/>
      <w:r>
        <w:t>außrichten</w:t>
      </w:r>
      <w:proofErr w:type="spellEnd"/>
      <w:r>
        <w:t xml:space="preserve"> / und nichts predigen das deinem </w:t>
      </w:r>
      <w:proofErr w:type="spellStart"/>
      <w:r>
        <w:t>heyligen</w:t>
      </w:r>
      <w:proofErr w:type="spellEnd"/>
      <w:r>
        <w:t xml:space="preserve"> </w:t>
      </w:r>
      <w:proofErr w:type="spellStart"/>
      <w:r>
        <w:t>wort</w:t>
      </w:r>
      <w:proofErr w:type="spellEnd"/>
      <w:r>
        <w:t xml:space="preserve"> entgegen sey / </w:t>
      </w:r>
      <w:proofErr w:type="spellStart"/>
      <w:r>
        <w:t>auff</w:t>
      </w:r>
      <w:proofErr w:type="spellEnd"/>
      <w:r>
        <w:t xml:space="preserve"> das wir durch dein </w:t>
      </w:r>
      <w:proofErr w:type="spellStart"/>
      <w:r>
        <w:t>hymelisch</w:t>
      </w:r>
      <w:proofErr w:type="spellEnd"/>
      <w:r>
        <w:t xml:space="preserve"> </w:t>
      </w:r>
      <w:proofErr w:type="spellStart"/>
      <w:r>
        <w:t>ewigs</w:t>
      </w:r>
      <w:proofErr w:type="spellEnd"/>
      <w:r>
        <w:t xml:space="preserve"> </w:t>
      </w:r>
      <w:proofErr w:type="spellStart"/>
      <w:r>
        <w:t>wort</w:t>
      </w:r>
      <w:proofErr w:type="spellEnd"/>
      <w:r>
        <w:t xml:space="preserve"> / </w:t>
      </w:r>
      <w:proofErr w:type="spellStart"/>
      <w:r>
        <w:t>ermanet</w:t>
      </w:r>
      <w:proofErr w:type="spellEnd"/>
      <w:r>
        <w:t xml:space="preserve"> / </w:t>
      </w:r>
      <w:proofErr w:type="spellStart"/>
      <w:r>
        <w:t>gelert</w:t>
      </w:r>
      <w:proofErr w:type="spellEnd"/>
      <w:r>
        <w:t xml:space="preserve"> / </w:t>
      </w:r>
      <w:proofErr w:type="spellStart"/>
      <w:r>
        <w:t>gespeyßt</w:t>
      </w:r>
      <w:proofErr w:type="spellEnd"/>
      <w:r>
        <w:t xml:space="preserve"> / und </w:t>
      </w:r>
      <w:proofErr w:type="spellStart"/>
      <w:r>
        <w:t>getröst</w:t>
      </w:r>
      <w:proofErr w:type="spellEnd"/>
      <w:r>
        <w:t xml:space="preserve"> werden. Thun was dir </w:t>
      </w:r>
      <w:proofErr w:type="spellStart"/>
      <w:r>
        <w:t>gefellig</w:t>
      </w:r>
      <w:proofErr w:type="spellEnd"/>
      <w:r>
        <w:t xml:space="preserve"> / und uns fruchtbarlich ist / Gib </w:t>
      </w:r>
      <w:proofErr w:type="spellStart"/>
      <w:r>
        <w:t>herr</w:t>
      </w:r>
      <w:proofErr w:type="spellEnd"/>
      <w:r>
        <w:t xml:space="preserve"> </w:t>
      </w:r>
      <w:proofErr w:type="spellStart"/>
      <w:r>
        <w:t>deyner</w:t>
      </w:r>
      <w:proofErr w:type="spellEnd"/>
      <w:r>
        <w:t xml:space="preserve"> </w:t>
      </w:r>
      <w:proofErr w:type="spellStart"/>
      <w:r>
        <w:t>gemayn</w:t>
      </w:r>
      <w:proofErr w:type="spellEnd"/>
      <w:r>
        <w:t xml:space="preserve"> </w:t>
      </w:r>
      <w:proofErr w:type="spellStart"/>
      <w:r>
        <w:t>deynen</w:t>
      </w:r>
      <w:proofErr w:type="spellEnd"/>
      <w:r>
        <w:t xml:space="preserve"> </w:t>
      </w:r>
      <w:proofErr w:type="spellStart"/>
      <w:r>
        <w:t>geyst</w:t>
      </w:r>
      <w:proofErr w:type="spellEnd"/>
      <w:r>
        <w:t xml:space="preserve"> / und </w:t>
      </w:r>
      <w:proofErr w:type="spellStart"/>
      <w:r>
        <w:t>götliche</w:t>
      </w:r>
      <w:proofErr w:type="spellEnd"/>
      <w:r>
        <w:t xml:space="preserve"> </w:t>
      </w:r>
      <w:proofErr w:type="spellStart"/>
      <w:r>
        <w:t>weyßheit</w:t>
      </w:r>
      <w:proofErr w:type="spellEnd"/>
      <w:r>
        <w:t xml:space="preserve"> / das </w:t>
      </w:r>
      <w:proofErr w:type="spellStart"/>
      <w:r>
        <w:t>deyn</w:t>
      </w:r>
      <w:proofErr w:type="spellEnd"/>
      <w:r>
        <w:t xml:space="preserve"> </w:t>
      </w:r>
      <w:proofErr w:type="spellStart"/>
      <w:r>
        <w:t>wort</w:t>
      </w:r>
      <w:proofErr w:type="spellEnd"/>
      <w:r>
        <w:t xml:space="preserve"> unter uns </w:t>
      </w:r>
      <w:proofErr w:type="spellStart"/>
      <w:r>
        <w:t>lauffe</w:t>
      </w:r>
      <w:proofErr w:type="spellEnd"/>
      <w:r>
        <w:t xml:space="preserve"> und wachse / das sie die </w:t>
      </w:r>
      <w:proofErr w:type="spellStart"/>
      <w:r>
        <w:t>diener</w:t>
      </w:r>
      <w:proofErr w:type="spellEnd"/>
      <w:r>
        <w:t xml:space="preserve"> / </w:t>
      </w:r>
      <w:proofErr w:type="spellStart"/>
      <w:r>
        <w:t>deyn</w:t>
      </w:r>
      <w:proofErr w:type="spellEnd"/>
      <w:r>
        <w:t xml:space="preserve"> </w:t>
      </w:r>
      <w:proofErr w:type="spellStart"/>
      <w:r>
        <w:t>wort</w:t>
      </w:r>
      <w:proofErr w:type="spellEnd"/>
      <w:r>
        <w:t xml:space="preserve"> mit aller </w:t>
      </w:r>
      <w:proofErr w:type="spellStart"/>
      <w:r>
        <w:t>fraydigkeyt</w:t>
      </w:r>
      <w:proofErr w:type="spellEnd"/>
      <w:r>
        <w:t xml:space="preserve"> / wie sichs </w:t>
      </w:r>
      <w:proofErr w:type="spellStart"/>
      <w:r>
        <w:t>gepürt</w:t>
      </w:r>
      <w:proofErr w:type="spellEnd"/>
      <w:r>
        <w:t xml:space="preserve"> / reden und </w:t>
      </w:r>
      <w:proofErr w:type="spellStart"/>
      <w:r>
        <w:t>deyn</w:t>
      </w:r>
      <w:proofErr w:type="spellEnd"/>
      <w:r>
        <w:t xml:space="preserve"> </w:t>
      </w:r>
      <w:proofErr w:type="spellStart"/>
      <w:r>
        <w:t>heylige</w:t>
      </w:r>
      <w:proofErr w:type="spellEnd"/>
      <w:r>
        <w:t xml:space="preserve"> Christliche </w:t>
      </w:r>
      <w:proofErr w:type="spellStart"/>
      <w:r>
        <w:t>gemayn</w:t>
      </w:r>
      <w:proofErr w:type="spellEnd"/>
      <w:r>
        <w:t xml:space="preserve"> / gebessert werde / und mit </w:t>
      </w:r>
      <w:proofErr w:type="spellStart"/>
      <w:r>
        <w:t>bestendigem</w:t>
      </w:r>
      <w:proofErr w:type="spellEnd"/>
      <w:r>
        <w:t xml:space="preserve"> glauben dir diene / und in </w:t>
      </w:r>
      <w:proofErr w:type="spellStart"/>
      <w:r>
        <w:t>bekandtnus</w:t>
      </w:r>
      <w:proofErr w:type="spellEnd"/>
      <w:r>
        <w:t xml:space="preserve"> </w:t>
      </w:r>
      <w:proofErr w:type="spellStart"/>
      <w:r>
        <w:t>deynes</w:t>
      </w:r>
      <w:proofErr w:type="spellEnd"/>
      <w:r>
        <w:t xml:space="preserve"> namens </w:t>
      </w:r>
      <w:proofErr w:type="spellStart"/>
      <w:r>
        <w:t>bestande</w:t>
      </w:r>
      <w:proofErr w:type="spellEnd"/>
      <w:r>
        <w:t xml:space="preserve"> / durch Jesum Christum unsern </w:t>
      </w:r>
      <w:proofErr w:type="spellStart"/>
      <w:r>
        <w:t>herren</w:t>
      </w:r>
      <w:proofErr w:type="spellEnd"/>
      <w:r>
        <w:t xml:space="preserve"> / Amen.</w:t>
      </w:r>
    </w:p>
    <w:p w14:paraId="09BFAE5F" w14:textId="4C893DDA" w:rsidR="006E3B46" w:rsidRDefault="006E3B46">
      <w:pPr>
        <w:spacing w:after="0" w:line="240" w:lineRule="auto"/>
        <w:rPr>
          <w:lang w:eastAsia="de-DE"/>
        </w:rPr>
      </w:pPr>
      <w:r>
        <w:rPr>
          <w:lang w:eastAsia="de-DE"/>
        </w:rPr>
        <w:br w:type="page"/>
      </w:r>
    </w:p>
    <w:p w14:paraId="4BE51B8F" w14:textId="77777777" w:rsidR="006E3B46" w:rsidRDefault="006E3B46" w:rsidP="006E3B46">
      <w:pPr>
        <w:pStyle w:val="berschrift1"/>
        <w:rPr>
          <w:sz w:val="48"/>
        </w:rPr>
      </w:pPr>
      <w:r>
        <w:t xml:space="preserve">Ob die christlich Kirch den </w:t>
      </w:r>
      <w:proofErr w:type="spellStart"/>
      <w:r>
        <w:t>gaystlichen</w:t>
      </w:r>
      <w:proofErr w:type="spellEnd"/>
      <w:r>
        <w:t xml:space="preserve"> hab die </w:t>
      </w:r>
      <w:proofErr w:type="spellStart"/>
      <w:r>
        <w:t>Ee</w:t>
      </w:r>
      <w:proofErr w:type="spellEnd"/>
      <w:r>
        <w:t xml:space="preserve"> </w:t>
      </w:r>
      <w:proofErr w:type="spellStart"/>
      <w:r>
        <w:t>verbotten</w:t>
      </w:r>
      <w:proofErr w:type="spellEnd"/>
      <w:r>
        <w:t>.</w:t>
      </w:r>
    </w:p>
    <w:p w14:paraId="2F5F1E48" w14:textId="77777777" w:rsidR="006E3B46" w:rsidRDefault="006E3B46" w:rsidP="006E3B46">
      <w:pPr>
        <w:pStyle w:val="StandardWeb"/>
      </w:pPr>
      <w:r>
        <w:rPr>
          <w:rStyle w:val="Fett"/>
          <w:rFonts w:eastAsiaTheme="majorEastAsia"/>
        </w:rPr>
        <w:t>1525</w:t>
      </w:r>
      <w:r>
        <w:t xml:space="preserve"> </w:t>
      </w:r>
    </w:p>
    <w:p w14:paraId="6F19881F" w14:textId="77777777" w:rsidR="006E3B46" w:rsidRDefault="006E3B46" w:rsidP="006E3B46">
      <w:pPr>
        <w:pStyle w:val="StandardWeb"/>
      </w:pPr>
      <w:r>
        <w:t xml:space="preserve">Es sagt der </w:t>
      </w:r>
      <w:proofErr w:type="spellStart"/>
      <w:r>
        <w:t>gmain</w:t>
      </w:r>
      <w:proofErr w:type="spellEnd"/>
      <w:r>
        <w:t xml:space="preserve"> </w:t>
      </w:r>
      <w:proofErr w:type="spellStart"/>
      <w:r>
        <w:t>hauf</w:t>
      </w:r>
      <w:proofErr w:type="spellEnd"/>
      <w:r>
        <w:t xml:space="preserve"> vor </w:t>
      </w:r>
      <w:proofErr w:type="spellStart"/>
      <w:r>
        <w:t>auß</w:t>
      </w:r>
      <w:proofErr w:type="spellEnd"/>
      <w:r>
        <w:t xml:space="preserve"> die der </w:t>
      </w:r>
      <w:proofErr w:type="spellStart"/>
      <w:r>
        <w:t>hayligen</w:t>
      </w:r>
      <w:proofErr w:type="spellEnd"/>
      <w:r>
        <w:t xml:space="preserve"> </w:t>
      </w:r>
      <w:proofErr w:type="spellStart"/>
      <w:r>
        <w:t>gschrifft</w:t>
      </w:r>
      <w:proofErr w:type="spellEnd"/>
      <w:r>
        <w:t xml:space="preserve"> unwissend </w:t>
      </w:r>
      <w:proofErr w:type="spellStart"/>
      <w:r>
        <w:t>seynd</w:t>
      </w:r>
      <w:proofErr w:type="spellEnd"/>
      <w:r>
        <w:t xml:space="preserve"> Es hab die </w:t>
      </w:r>
      <w:proofErr w:type="spellStart"/>
      <w:r>
        <w:t>haylig</w:t>
      </w:r>
      <w:proofErr w:type="spellEnd"/>
      <w:r>
        <w:t xml:space="preserve"> Christlich Kirch den </w:t>
      </w:r>
      <w:proofErr w:type="spellStart"/>
      <w:r>
        <w:t>priestern</w:t>
      </w:r>
      <w:proofErr w:type="spellEnd"/>
      <w:r>
        <w:t xml:space="preserve"> die </w:t>
      </w:r>
      <w:proofErr w:type="spellStart"/>
      <w:r>
        <w:t>Ee</w:t>
      </w:r>
      <w:proofErr w:type="spellEnd"/>
      <w:r>
        <w:t xml:space="preserve"> </w:t>
      </w:r>
      <w:proofErr w:type="spellStart"/>
      <w:r>
        <w:t>verbotten</w:t>
      </w:r>
      <w:proofErr w:type="spellEnd"/>
      <w:r>
        <w:t xml:space="preserve">/ des sich dann </w:t>
      </w:r>
      <w:proofErr w:type="spellStart"/>
      <w:r>
        <w:t>nymmer</w:t>
      </w:r>
      <w:proofErr w:type="spellEnd"/>
      <w:r>
        <w:t xml:space="preserve"> </w:t>
      </w:r>
      <w:proofErr w:type="spellStart"/>
      <w:r>
        <w:t>meer</w:t>
      </w:r>
      <w:proofErr w:type="spellEnd"/>
      <w:r>
        <w:t xml:space="preserve"> in </w:t>
      </w:r>
      <w:proofErr w:type="spellStart"/>
      <w:r>
        <w:t>ewigkait</w:t>
      </w:r>
      <w:proofErr w:type="spellEnd"/>
      <w:r>
        <w:t xml:space="preserve"> </w:t>
      </w:r>
      <w:proofErr w:type="spellStart"/>
      <w:r>
        <w:t>erfünden</w:t>
      </w:r>
      <w:proofErr w:type="spellEnd"/>
      <w:r>
        <w:t xml:space="preserve"> </w:t>
      </w:r>
      <w:proofErr w:type="spellStart"/>
      <w:r>
        <w:t>wirde</w:t>
      </w:r>
      <w:proofErr w:type="spellEnd"/>
      <w:r>
        <w:t xml:space="preserve">. </w:t>
      </w:r>
      <w:proofErr w:type="spellStart"/>
      <w:r>
        <w:t>Sy</w:t>
      </w:r>
      <w:proofErr w:type="spellEnd"/>
      <w:r>
        <w:t xml:space="preserve"> wissen </w:t>
      </w:r>
      <w:proofErr w:type="spellStart"/>
      <w:r>
        <w:t>warlich</w:t>
      </w:r>
      <w:proofErr w:type="spellEnd"/>
      <w:r>
        <w:t xml:space="preserve"> nicht was die </w:t>
      </w:r>
      <w:proofErr w:type="spellStart"/>
      <w:r>
        <w:t>Christenlich</w:t>
      </w:r>
      <w:proofErr w:type="spellEnd"/>
      <w:r>
        <w:t xml:space="preserve"> Kirch ist/ sie wurden sonst </w:t>
      </w:r>
      <w:proofErr w:type="spellStart"/>
      <w:r>
        <w:t>nitt</w:t>
      </w:r>
      <w:proofErr w:type="spellEnd"/>
      <w:r>
        <w:t xml:space="preserve"> so ungeschicklich </w:t>
      </w:r>
      <w:proofErr w:type="spellStart"/>
      <w:r>
        <w:t>darvon</w:t>
      </w:r>
      <w:proofErr w:type="spellEnd"/>
      <w:r>
        <w:t xml:space="preserve"> reden/ Die Christlich Kirch ist nichts </w:t>
      </w:r>
      <w:proofErr w:type="spellStart"/>
      <w:r>
        <w:t>annders</w:t>
      </w:r>
      <w:proofErr w:type="spellEnd"/>
      <w:r>
        <w:t xml:space="preserve"> dann die </w:t>
      </w:r>
      <w:proofErr w:type="spellStart"/>
      <w:r>
        <w:t>Christenlichen</w:t>
      </w:r>
      <w:proofErr w:type="spellEnd"/>
      <w:r>
        <w:t xml:space="preserve"> </w:t>
      </w:r>
      <w:proofErr w:type="spellStart"/>
      <w:r>
        <w:t>schäfflin</w:t>
      </w:r>
      <w:proofErr w:type="spellEnd"/>
      <w:r>
        <w:t xml:space="preserve"> im glauben und </w:t>
      </w:r>
      <w:proofErr w:type="spellStart"/>
      <w:r>
        <w:t>wort</w:t>
      </w:r>
      <w:proofErr w:type="spellEnd"/>
      <w:r>
        <w:t xml:space="preserve"> Gottes </w:t>
      </w:r>
      <w:proofErr w:type="spellStart"/>
      <w:r>
        <w:t>versamlet</w:t>
      </w:r>
      <w:proofErr w:type="spellEnd"/>
      <w:r>
        <w:t xml:space="preserve"> Math. 18 </w:t>
      </w:r>
      <w:proofErr w:type="spellStart"/>
      <w:r>
        <w:t>Psalm.am</w:t>
      </w:r>
      <w:proofErr w:type="spellEnd"/>
      <w:r>
        <w:t xml:space="preserve"> 94. Die durch das </w:t>
      </w:r>
      <w:proofErr w:type="spellStart"/>
      <w:r>
        <w:t>wort</w:t>
      </w:r>
      <w:proofErr w:type="spellEnd"/>
      <w:r>
        <w:t xml:space="preserve"> Gottes werden geboren </w:t>
      </w:r>
      <w:proofErr w:type="spellStart"/>
      <w:r>
        <w:t>Ephesi.5</w:t>
      </w:r>
      <w:proofErr w:type="spellEnd"/>
      <w:r>
        <w:t xml:space="preserve">. 1. Petri 1. Jacobi 1. Die selbigen hören das </w:t>
      </w:r>
      <w:proofErr w:type="spellStart"/>
      <w:r>
        <w:t>wort</w:t>
      </w:r>
      <w:proofErr w:type="spellEnd"/>
      <w:r>
        <w:t xml:space="preserve"> Gottes </w:t>
      </w:r>
      <w:proofErr w:type="spellStart"/>
      <w:r>
        <w:t>unnd</w:t>
      </w:r>
      <w:proofErr w:type="spellEnd"/>
      <w:r>
        <w:t xml:space="preserve"> </w:t>
      </w:r>
      <w:proofErr w:type="spellStart"/>
      <w:r>
        <w:t>kain</w:t>
      </w:r>
      <w:proofErr w:type="spellEnd"/>
      <w:r>
        <w:t xml:space="preserve"> anders/ Johan. 10. </w:t>
      </w:r>
      <w:proofErr w:type="spellStart"/>
      <w:r>
        <w:t>Darumb</w:t>
      </w:r>
      <w:proofErr w:type="spellEnd"/>
      <w:r>
        <w:t xml:space="preserve"> zu </w:t>
      </w:r>
      <w:proofErr w:type="spellStart"/>
      <w:r>
        <w:t>jn</w:t>
      </w:r>
      <w:proofErr w:type="spellEnd"/>
      <w:r>
        <w:t xml:space="preserve"> der </w:t>
      </w:r>
      <w:proofErr w:type="spellStart"/>
      <w:r>
        <w:t>herr</w:t>
      </w:r>
      <w:proofErr w:type="spellEnd"/>
      <w:r>
        <w:t xml:space="preserve"> Jesus sagt/ So </w:t>
      </w:r>
      <w:proofErr w:type="spellStart"/>
      <w:r>
        <w:t>jr</w:t>
      </w:r>
      <w:proofErr w:type="spellEnd"/>
      <w:r>
        <w:t xml:space="preserve"> </w:t>
      </w:r>
      <w:proofErr w:type="spellStart"/>
      <w:r>
        <w:t>bleybend</w:t>
      </w:r>
      <w:proofErr w:type="spellEnd"/>
      <w:r>
        <w:t xml:space="preserve"> in meinem </w:t>
      </w:r>
      <w:proofErr w:type="spellStart"/>
      <w:r>
        <w:t>wort</w:t>
      </w:r>
      <w:proofErr w:type="spellEnd"/>
      <w:r>
        <w:t xml:space="preserve">/ So </w:t>
      </w:r>
      <w:proofErr w:type="spellStart"/>
      <w:r>
        <w:t>seynd</w:t>
      </w:r>
      <w:proofErr w:type="spellEnd"/>
      <w:r>
        <w:t xml:space="preserve"> </w:t>
      </w:r>
      <w:proofErr w:type="spellStart"/>
      <w:r>
        <w:t>jr</w:t>
      </w:r>
      <w:proofErr w:type="spellEnd"/>
      <w:r>
        <w:t xml:space="preserve"> </w:t>
      </w:r>
      <w:proofErr w:type="spellStart"/>
      <w:r>
        <w:t>meyne</w:t>
      </w:r>
      <w:proofErr w:type="spellEnd"/>
      <w:r>
        <w:t xml:space="preserve"> rechte Junger/ und werden die </w:t>
      </w:r>
      <w:proofErr w:type="spellStart"/>
      <w:r>
        <w:t>warhait</w:t>
      </w:r>
      <w:proofErr w:type="spellEnd"/>
      <w:r>
        <w:t xml:space="preserve"> erkennen/ und die </w:t>
      </w:r>
      <w:proofErr w:type="spellStart"/>
      <w:r>
        <w:t>warhait</w:t>
      </w:r>
      <w:proofErr w:type="spellEnd"/>
      <w:r>
        <w:t xml:space="preserve"> </w:t>
      </w:r>
      <w:proofErr w:type="spellStart"/>
      <w:r>
        <w:t>wirdt</w:t>
      </w:r>
      <w:proofErr w:type="spellEnd"/>
      <w:r>
        <w:t xml:space="preserve"> euch frey machen Johan. 8. </w:t>
      </w:r>
      <w:proofErr w:type="spellStart"/>
      <w:r>
        <w:t>Volgt</w:t>
      </w:r>
      <w:proofErr w:type="spellEnd"/>
      <w:r>
        <w:t xml:space="preserve"> nur das </w:t>
      </w:r>
      <w:proofErr w:type="spellStart"/>
      <w:r>
        <w:t>menschen</w:t>
      </w:r>
      <w:proofErr w:type="spellEnd"/>
      <w:r>
        <w:t xml:space="preserve"> leer/ </w:t>
      </w:r>
      <w:proofErr w:type="spellStart"/>
      <w:r>
        <w:t>unnd</w:t>
      </w:r>
      <w:proofErr w:type="spellEnd"/>
      <w:r>
        <w:t xml:space="preserve"> </w:t>
      </w:r>
      <w:proofErr w:type="spellStart"/>
      <w:r>
        <w:t>satzung</w:t>
      </w:r>
      <w:proofErr w:type="spellEnd"/>
      <w:r>
        <w:t xml:space="preserve"> </w:t>
      </w:r>
      <w:proofErr w:type="spellStart"/>
      <w:r>
        <w:t>nitt</w:t>
      </w:r>
      <w:proofErr w:type="spellEnd"/>
      <w:r>
        <w:t xml:space="preserve"> Gottes Junger oder Christen macht/ noch die </w:t>
      </w:r>
      <w:proofErr w:type="spellStart"/>
      <w:r>
        <w:t>gmayn</w:t>
      </w:r>
      <w:proofErr w:type="spellEnd"/>
      <w:r>
        <w:t xml:space="preserve"> </w:t>
      </w:r>
      <w:proofErr w:type="spellStart"/>
      <w:r>
        <w:t>Bawer</w:t>
      </w:r>
      <w:proofErr w:type="spellEnd"/>
      <w:r>
        <w:t xml:space="preserve">/ </w:t>
      </w:r>
      <w:proofErr w:type="spellStart"/>
      <w:r>
        <w:t>Darumb</w:t>
      </w:r>
      <w:proofErr w:type="spellEnd"/>
      <w:r>
        <w:t xml:space="preserve"> auch alles was wider Gottes </w:t>
      </w:r>
      <w:proofErr w:type="spellStart"/>
      <w:r>
        <w:t>wort</w:t>
      </w:r>
      <w:proofErr w:type="spellEnd"/>
      <w:r>
        <w:t xml:space="preserve"> </w:t>
      </w:r>
      <w:proofErr w:type="spellStart"/>
      <w:r>
        <w:t>gebotten</w:t>
      </w:r>
      <w:proofErr w:type="spellEnd"/>
      <w:r>
        <w:t xml:space="preserve"> </w:t>
      </w:r>
      <w:proofErr w:type="spellStart"/>
      <w:r>
        <w:t>wirdt</w:t>
      </w:r>
      <w:proofErr w:type="spellEnd"/>
      <w:r>
        <w:t xml:space="preserve">/ das es nicht sey der </w:t>
      </w:r>
      <w:proofErr w:type="spellStart"/>
      <w:r>
        <w:t>Christenlichen</w:t>
      </w:r>
      <w:proofErr w:type="spellEnd"/>
      <w:r>
        <w:t xml:space="preserve"> Kirchen/ </w:t>
      </w:r>
      <w:proofErr w:type="spellStart"/>
      <w:r>
        <w:t>sonnder</w:t>
      </w:r>
      <w:proofErr w:type="spellEnd"/>
      <w:r>
        <w:t xml:space="preserve"> der </w:t>
      </w:r>
      <w:proofErr w:type="spellStart"/>
      <w:r>
        <w:t>Synagog</w:t>
      </w:r>
      <w:proofErr w:type="spellEnd"/>
      <w:r>
        <w:t xml:space="preserve"> </w:t>
      </w:r>
      <w:proofErr w:type="spellStart"/>
      <w:r>
        <w:t>Sathane</w:t>
      </w:r>
      <w:proofErr w:type="spellEnd"/>
      <w:r>
        <w:t xml:space="preserve">. 1. </w:t>
      </w:r>
      <w:proofErr w:type="spellStart"/>
      <w:r>
        <w:t>Timo.4</w:t>
      </w:r>
      <w:proofErr w:type="spellEnd"/>
      <w:r>
        <w:t xml:space="preserve">. </w:t>
      </w:r>
      <w:proofErr w:type="spellStart"/>
      <w:r>
        <w:t>Söllichs</w:t>
      </w:r>
      <w:proofErr w:type="spellEnd"/>
      <w:r>
        <w:t xml:space="preserve"> ist auch nicht </w:t>
      </w:r>
      <w:proofErr w:type="spellStart"/>
      <w:r>
        <w:t>anzunemen</w:t>
      </w:r>
      <w:proofErr w:type="spellEnd"/>
      <w:r>
        <w:t xml:space="preserve">/ noch zuhören/ Dann der </w:t>
      </w:r>
      <w:proofErr w:type="spellStart"/>
      <w:r>
        <w:t>haylig</w:t>
      </w:r>
      <w:proofErr w:type="spellEnd"/>
      <w:r>
        <w:t xml:space="preserve"> </w:t>
      </w:r>
      <w:proofErr w:type="spellStart"/>
      <w:r>
        <w:t>gayst</w:t>
      </w:r>
      <w:proofErr w:type="spellEnd"/>
      <w:r>
        <w:t xml:space="preserve"> gebeut/ So </w:t>
      </w:r>
      <w:proofErr w:type="spellStart"/>
      <w:r>
        <w:t>ainer</w:t>
      </w:r>
      <w:proofErr w:type="spellEnd"/>
      <w:r>
        <w:t xml:space="preserve"> zu euch </w:t>
      </w:r>
      <w:proofErr w:type="spellStart"/>
      <w:r>
        <w:t>kumbt</w:t>
      </w:r>
      <w:proofErr w:type="spellEnd"/>
      <w:r>
        <w:t xml:space="preserve"> und bringt </w:t>
      </w:r>
      <w:proofErr w:type="spellStart"/>
      <w:r>
        <w:t>dise</w:t>
      </w:r>
      <w:proofErr w:type="spellEnd"/>
      <w:r>
        <w:t xml:space="preserve"> leer nicht (das ist das </w:t>
      </w:r>
      <w:proofErr w:type="spellStart"/>
      <w:r>
        <w:t>wort</w:t>
      </w:r>
      <w:proofErr w:type="spellEnd"/>
      <w:r>
        <w:t xml:space="preserve"> Gottes) den </w:t>
      </w:r>
      <w:proofErr w:type="spellStart"/>
      <w:r>
        <w:t>nemend</w:t>
      </w:r>
      <w:proofErr w:type="spellEnd"/>
      <w:r>
        <w:t xml:space="preserve"> nicht zu </w:t>
      </w:r>
      <w:proofErr w:type="spellStart"/>
      <w:r>
        <w:t>hauß</w:t>
      </w:r>
      <w:proofErr w:type="spellEnd"/>
      <w:r>
        <w:t xml:space="preserve">/ und </w:t>
      </w:r>
      <w:proofErr w:type="spellStart"/>
      <w:r>
        <w:t>grüsset</w:t>
      </w:r>
      <w:proofErr w:type="spellEnd"/>
      <w:r>
        <w:t xml:space="preserve"> </w:t>
      </w:r>
      <w:proofErr w:type="spellStart"/>
      <w:r>
        <w:t>jn</w:t>
      </w:r>
      <w:proofErr w:type="spellEnd"/>
      <w:r>
        <w:t xml:space="preserve"> auch nicht. 2. </w:t>
      </w:r>
      <w:proofErr w:type="spellStart"/>
      <w:r>
        <w:t>Johan.1</w:t>
      </w:r>
      <w:proofErr w:type="spellEnd"/>
      <w:r>
        <w:t xml:space="preserve">. Deut. 18. </w:t>
      </w:r>
      <w:proofErr w:type="spellStart"/>
      <w:r>
        <w:t>Hieremi.23</w:t>
      </w:r>
      <w:proofErr w:type="spellEnd"/>
      <w:r>
        <w:t xml:space="preserve">. Die Christlich Kirch prediget und gebeut nichts </w:t>
      </w:r>
      <w:proofErr w:type="spellStart"/>
      <w:r>
        <w:t>dan</w:t>
      </w:r>
      <w:proofErr w:type="spellEnd"/>
      <w:r>
        <w:t xml:space="preserve"> was Christus </w:t>
      </w:r>
      <w:proofErr w:type="spellStart"/>
      <w:r>
        <w:t>jr</w:t>
      </w:r>
      <w:proofErr w:type="spellEnd"/>
      <w:r>
        <w:t xml:space="preserve"> </w:t>
      </w:r>
      <w:proofErr w:type="spellStart"/>
      <w:r>
        <w:t>gespons</w:t>
      </w:r>
      <w:proofErr w:type="spellEnd"/>
      <w:r>
        <w:t xml:space="preserve"> (</w:t>
      </w:r>
      <w:proofErr w:type="spellStart"/>
      <w:r>
        <w:t>Osee.2</w:t>
      </w:r>
      <w:proofErr w:type="spellEnd"/>
      <w:r>
        <w:t xml:space="preserve"> </w:t>
      </w:r>
      <w:proofErr w:type="spellStart"/>
      <w:r>
        <w:t>Ephe.5</w:t>
      </w:r>
      <w:proofErr w:type="spellEnd"/>
      <w:r>
        <w:t xml:space="preserve">.) lernet und </w:t>
      </w:r>
      <w:proofErr w:type="spellStart"/>
      <w:r>
        <w:t>befilcht</w:t>
      </w:r>
      <w:proofErr w:type="spellEnd"/>
      <w:r>
        <w:t xml:space="preserve">/ </w:t>
      </w:r>
      <w:proofErr w:type="spellStart"/>
      <w:r>
        <w:t>Darumb</w:t>
      </w:r>
      <w:proofErr w:type="spellEnd"/>
      <w:r>
        <w:t xml:space="preserve"> alle </w:t>
      </w:r>
      <w:proofErr w:type="spellStart"/>
      <w:r>
        <w:t>gesatz</w:t>
      </w:r>
      <w:proofErr w:type="spellEnd"/>
      <w:r>
        <w:t xml:space="preserve">/ als nemlich ist </w:t>
      </w:r>
      <w:proofErr w:type="spellStart"/>
      <w:r>
        <w:t>verbiettung</w:t>
      </w:r>
      <w:proofErr w:type="spellEnd"/>
      <w:r>
        <w:t xml:space="preserve"> der </w:t>
      </w:r>
      <w:proofErr w:type="spellStart"/>
      <w:r>
        <w:t>Ee</w:t>
      </w:r>
      <w:proofErr w:type="spellEnd"/>
      <w:r>
        <w:t xml:space="preserve">/ den </w:t>
      </w:r>
      <w:proofErr w:type="spellStart"/>
      <w:r>
        <w:t>gaystlichen</w:t>
      </w:r>
      <w:proofErr w:type="spellEnd"/>
      <w:r>
        <w:t xml:space="preserve">/ on </w:t>
      </w:r>
      <w:proofErr w:type="spellStart"/>
      <w:r>
        <w:t>bevelch</w:t>
      </w:r>
      <w:proofErr w:type="spellEnd"/>
      <w:r>
        <w:t xml:space="preserve"> </w:t>
      </w:r>
      <w:proofErr w:type="spellStart"/>
      <w:r>
        <w:t>gottes</w:t>
      </w:r>
      <w:proofErr w:type="spellEnd"/>
      <w:r>
        <w:t xml:space="preserve"> geschehe </w:t>
      </w:r>
      <w:proofErr w:type="spellStart"/>
      <w:r>
        <w:t>seynd</w:t>
      </w:r>
      <w:proofErr w:type="spellEnd"/>
      <w:r>
        <w:t xml:space="preserve"> </w:t>
      </w:r>
      <w:proofErr w:type="spellStart"/>
      <w:r>
        <w:t>nit</w:t>
      </w:r>
      <w:proofErr w:type="spellEnd"/>
      <w:r>
        <w:t xml:space="preserve"> der Christlichen </w:t>
      </w:r>
      <w:proofErr w:type="spellStart"/>
      <w:r>
        <w:t>gmayn</w:t>
      </w:r>
      <w:proofErr w:type="spellEnd"/>
      <w:r>
        <w:t xml:space="preserve">/ aber des </w:t>
      </w:r>
      <w:proofErr w:type="spellStart"/>
      <w:r>
        <w:t>teuffels</w:t>
      </w:r>
      <w:proofErr w:type="spellEnd"/>
      <w:r>
        <w:t xml:space="preserve"> leere. 1. </w:t>
      </w:r>
      <w:proofErr w:type="spellStart"/>
      <w:r>
        <w:t>Timoth.4</w:t>
      </w:r>
      <w:proofErr w:type="spellEnd"/>
      <w:r>
        <w:t xml:space="preserve">. Christus und seyn </w:t>
      </w:r>
      <w:proofErr w:type="spellStart"/>
      <w:r>
        <w:t>gemayn</w:t>
      </w:r>
      <w:proofErr w:type="spellEnd"/>
      <w:r>
        <w:t xml:space="preserve">/ oder Kirch/ erlaubt und gebeut den </w:t>
      </w:r>
      <w:proofErr w:type="spellStart"/>
      <w:r>
        <w:t>Eelichen</w:t>
      </w:r>
      <w:proofErr w:type="spellEnd"/>
      <w:r>
        <w:t xml:space="preserve"> stand frey </w:t>
      </w:r>
      <w:proofErr w:type="spellStart"/>
      <w:r>
        <w:t>yederman</w:t>
      </w:r>
      <w:proofErr w:type="spellEnd"/>
      <w:r>
        <w:t xml:space="preserve">/ wer die gab der </w:t>
      </w:r>
      <w:proofErr w:type="spellStart"/>
      <w:r>
        <w:t>keuschait</w:t>
      </w:r>
      <w:proofErr w:type="spellEnd"/>
      <w:r>
        <w:t xml:space="preserve"> </w:t>
      </w:r>
      <w:proofErr w:type="spellStart"/>
      <w:r>
        <w:t>nit</w:t>
      </w:r>
      <w:proofErr w:type="spellEnd"/>
      <w:r>
        <w:t xml:space="preserve"> </w:t>
      </w:r>
      <w:proofErr w:type="spellStart"/>
      <w:r>
        <w:t>hatt</w:t>
      </w:r>
      <w:proofErr w:type="spellEnd"/>
      <w:r>
        <w:t xml:space="preserve">. Aber die </w:t>
      </w:r>
      <w:proofErr w:type="spellStart"/>
      <w:r>
        <w:t>Synagog</w:t>
      </w:r>
      <w:proofErr w:type="spellEnd"/>
      <w:r>
        <w:t xml:space="preserve"> </w:t>
      </w:r>
      <w:proofErr w:type="spellStart"/>
      <w:r>
        <w:t>Sathane</w:t>
      </w:r>
      <w:proofErr w:type="spellEnd"/>
      <w:r>
        <w:t xml:space="preserve"> (</w:t>
      </w:r>
      <w:proofErr w:type="spellStart"/>
      <w:r>
        <w:t>wölliche</w:t>
      </w:r>
      <w:proofErr w:type="spellEnd"/>
      <w:r>
        <w:t xml:space="preserve"> David </w:t>
      </w:r>
      <w:proofErr w:type="spellStart"/>
      <w:r>
        <w:t>hayßt</w:t>
      </w:r>
      <w:proofErr w:type="spellEnd"/>
      <w:r>
        <w:t xml:space="preserve"> </w:t>
      </w:r>
      <w:proofErr w:type="spellStart"/>
      <w:r>
        <w:t>ain</w:t>
      </w:r>
      <w:proofErr w:type="spellEnd"/>
      <w:r>
        <w:t xml:space="preserve"> Kirchen der </w:t>
      </w:r>
      <w:proofErr w:type="spellStart"/>
      <w:r>
        <w:t>boßhafftigen</w:t>
      </w:r>
      <w:proofErr w:type="spellEnd"/>
      <w:r>
        <w:t xml:space="preserve"> Psal. 25.) </w:t>
      </w:r>
      <w:proofErr w:type="spellStart"/>
      <w:r>
        <w:t>verbeue</w:t>
      </w:r>
      <w:proofErr w:type="spellEnd"/>
      <w:r>
        <w:t xml:space="preserve"> den </w:t>
      </w:r>
      <w:proofErr w:type="spellStart"/>
      <w:r>
        <w:t>priestern</w:t>
      </w:r>
      <w:proofErr w:type="spellEnd"/>
      <w:r>
        <w:t xml:space="preserve"> die </w:t>
      </w:r>
      <w:proofErr w:type="spellStart"/>
      <w:r>
        <w:t>Ee</w:t>
      </w:r>
      <w:proofErr w:type="spellEnd"/>
      <w:r>
        <w:t xml:space="preserve"> wider Gott </w:t>
      </w:r>
      <w:proofErr w:type="spellStart"/>
      <w:r>
        <w:t>unnd</w:t>
      </w:r>
      <w:proofErr w:type="spellEnd"/>
      <w:r>
        <w:t xml:space="preserve"> recht. </w:t>
      </w:r>
      <w:proofErr w:type="spellStart"/>
      <w:r>
        <w:t>Dise</w:t>
      </w:r>
      <w:proofErr w:type="spellEnd"/>
      <w:r>
        <w:t xml:space="preserve"> </w:t>
      </w:r>
      <w:proofErr w:type="spellStart"/>
      <w:r>
        <w:t>zwu</w:t>
      </w:r>
      <w:proofErr w:type="spellEnd"/>
      <w:r>
        <w:t xml:space="preserve"> Kirchen </w:t>
      </w:r>
      <w:proofErr w:type="spellStart"/>
      <w:r>
        <w:t>seynd</w:t>
      </w:r>
      <w:proofErr w:type="spellEnd"/>
      <w:r>
        <w:t xml:space="preserve"> wider </w:t>
      </w:r>
      <w:proofErr w:type="spellStart"/>
      <w:r>
        <w:t>ainannder</w:t>
      </w:r>
      <w:proofErr w:type="spellEnd"/>
      <w:r>
        <w:t xml:space="preserve">/ Denn was nicht </w:t>
      </w:r>
      <w:proofErr w:type="spellStart"/>
      <w:r>
        <w:t>mitt</w:t>
      </w:r>
      <w:proofErr w:type="spellEnd"/>
      <w:r>
        <w:t xml:space="preserve"> mir ist/ das ist wider mich/ Spricht Christus Math. am 12. Luce. 11. </w:t>
      </w:r>
      <w:proofErr w:type="spellStart"/>
      <w:r>
        <w:t>Unnd</w:t>
      </w:r>
      <w:proofErr w:type="spellEnd"/>
      <w:r>
        <w:t xml:space="preserve"> ob du </w:t>
      </w:r>
      <w:proofErr w:type="spellStart"/>
      <w:r>
        <w:t>gleych</w:t>
      </w:r>
      <w:proofErr w:type="spellEnd"/>
      <w:r>
        <w:t xml:space="preserve"> die Römischen </w:t>
      </w:r>
      <w:proofErr w:type="spellStart"/>
      <w:r>
        <w:t>Synagog</w:t>
      </w:r>
      <w:proofErr w:type="spellEnd"/>
      <w:r>
        <w:t xml:space="preserve">/ das ist/ </w:t>
      </w:r>
      <w:proofErr w:type="spellStart"/>
      <w:r>
        <w:t>Bäpst</w:t>
      </w:r>
      <w:proofErr w:type="spellEnd"/>
      <w:r>
        <w:t xml:space="preserve">/ </w:t>
      </w:r>
      <w:proofErr w:type="spellStart"/>
      <w:r>
        <w:t>Cardinäl</w:t>
      </w:r>
      <w:proofErr w:type="spellEnd"/>
      <w:r>
        <w:t xml:space="preserve">/ Bischöff/ </w:t>
      </w:r>
      <w:proofErr w:type="spellStart"/>
      <w:r>
        <w:t>unnd</w:t>
      </w:r>
      <w:proofErr w:type="spellEnd"/>
      <w:r>
        <w:t xml:space="preserve"> Doctores für die Kirchen </w:t>
      </w:r>
      <w:proofErr w:type="spellStart"/>
      <w:r>
        <w:t>nymbst</w:t>
      </w:r>
      <w:proofErr w:type="spellEnd"/>
      <w:r>
        <w:t xml:space="preserve">/ so magst </w:t>
      </w:r>
      <w:proofErr w:type="spellStart"/>
      <w:r>
        <w:t>gleych</w:t>
      </w:r>
      <w:proofErr w:type="spellEnd"/>
      <w:r>
        <w:t xml:space="preserve"> als wenig dich </w:t>
      </w:r>
      <w:proofErr w:type="spellStart"/>
      <w:r>
        <w:t>behelffen</w:t>
      </w:r>
      <w:proofErr w:type="spellEnd"/>
      <w:r>
        <w:t xml:space="preserve">/ </w:t>
      </w:r>
      <w:proofErr w:type="spellStart"/>
      <w:r>
        <w:t>dan</w:t>
      </w:r>
      <w:proofErr w:type="spellEnd"/>
      <w:r>
        <w:t xml:space="preserve"> </w:t>
      </w:r>
      <w:proofErr w:type="spellStart"/>
      <w:r>
        <w:t>jr</w:t>
      </w:r>
      <w:proofErr w:type="spellEnd"/>
      <w:r>
        <w:t xml:space="preserve"> </w:t>
      </w:r>
      <w:proofErr w:type="spellStart"/>
      <w:r>
        <w:t>Reych</w:t>
      </w:r>
      <w:proofErr w:type="spellEnd"/>
      <w:r>
        <w:t xml:space="preserve"> ist wider </w:t>
      </w:r>
      <w:proofErr w:type="spellStart"/>
      <w:r>
        <w:t>ainander</w:t>
      </w:r>
      <w:proofErr w:type="spellEnd"/>
      <w:r>
        <w:t xml:space="preserve">/ </w:t>
      </w:r>
      <w:proofErr w:type="spellStart"/>
      <w:r>
        <w:t>darumb</w:t>
      </w:r>
      <w:proofErr w:type="spellEnd"/>
      <w:r>
        <w:t xml:space="preserve"> es auch nicht </w:t>
      </w:r>
      <w:proofErr w:type="spellStart"/>
      <w:r>
        <w:t>besteen</w:t>
      </w:r>
      <w:proofErr w:type="spellEnd"/>
      <w:r>
        <w:t xml:space="preserve"> mag Marci. 3. Ain mal erlaubend </w:t>
      </w:r>
      <w:proofErr w:type="spellStart"/>
      <w:r>
        <w:t>sy</w:t>
      </w:r>
      <w:proofErr w:type="spellEnd"/>
      <w:r>
        <w:t xml:space="preserve"> den </w:t>
      </w:r>
      <w:proofErr w:type="spellStart"/>
      <w:r>
        <w:t>priestern</w:t>
      </w:r>
      <w:proofErr w:type="spellEnd"/>
      <w:r>
        <w:t xml:space="preserve"> die </w:t>
      </w:r>
      <w:proofErr w:type="spellStart"/>
      <w:r>
        <w:t>Ee</w:t>
      </w:r>
      <w:proofErr w:type="spellEnd"/>
      <w:r>
        <w:t xml:space="preserve">/ Als du </w:t>
      </w:r>
      <w:proofErr w:type="spellStart"/>
      <w:r>
        <w:t>lisest</w:t>
      </w:r>
      <w:proofErr w:type="spellEnd"/>
      <w:r>
        <w:t xml:space="preserve"> in </w:t>
      </w:r>
      <w:proofErr w:type="spellStart"/>
      <w:r>
        <w:t>jrem</w:t>
      </w:r>
      <w:proofErr w:type="spellEnd"/>
      <w:r>
        <w:t xml:space="preserve"> </w:t>
      </w:r>
      <w:proofErr w:type="spellStart"/>
      <w:r>
        <w:t>gaystlichen</w:t>
      </w:r>
      <w:proofErr w:type="spellEnd"/>
      <w:r>
        <w:t xml:space="preserve"> Rechten 27. </w:t>
      </w:r>
      <w:proofErr w:type="spellStart"/>
      <w:r>
        <w:t>dist.c.quidam</w:t>
      </w:r>
      <w:proofErr w:type="spellEnd"/>
      <w:r>
        <w:t xml:space="preserve"> und 28. </w:t>
      </w:r>
      <w:proofErr w:type="spellStart"/>
      <w:r>
        <w:t>dist.c</w:t>
      </w:r>
      <w:proofErr w:type="spellEnd"/>
      <w:r>
        <w:t xml:space="preserve">. </w:t>
      </w:r>
      <w:proofErr w:type="spellStart"/>
      <w:r>
        <w:t>presbyterium</w:t>
      </w:r>
      <w:proofErr w:type="spellEnd"/>
      <w:r>
        <w:t xml:space="preserve">/ und 28. </w:t>
      </w:r>
      <w:proofErr w:type="spellStart"/>
      <w:r>
        <w:t>dist</w:t>
      </w:r>
      <w:proofErr w:type="spellEnd"/>
      <w:r>
        <w:t xml:space="preserve">. c. </w:t>
      </w:r>
      <w:proofErr w:type="spellStart"/>
      <w:r>
        <w:t>signis</w:t>
      </w:r>
      <w:proofErr w:type="spellEnd"/>
      <w:r>
        <w:t xml:space="preserve"> </w:t>
      </w:r>
      <w:proofErr w:type="spellStart"/>
      <w:r>
        <w:t>docuerine</w:t>
      </w:r>
      <w:proofErr w:type="spellEnd"/>
      <w:r>
        <w:t xml:space="preserve"> und 28. </w:t>
      </w:r>
      <w:proofErr w:type="spellStart"/>
      <w:r>
        <w:t>dist.c</w:t>
      </w:r>
      <w:proofErr w:type="spellEnd"/>
      <w:r>
        <w:t xml:space="preserve">. si </w:t>
      </w:r>
      <w:proofErr w:type="spellStart"/>
      <w:r>
        <w:t>qwquis</w:t>
      </w:r>
      <w:proofErr w:type="spellEnd"/>
      <w:r>
        <w:t xml:space="preserve"> </w:t>
      </w:r>
      <w:proofErr w:type="spellStart"/>
      <w:r>
        <w:t>discernit</w:t>
      </w:r>
      <w:proofErr w:type="spellEnd"/>
      <w:r>
        <w:t xml:space="preserve">/ und 30. </w:t>
      </w:r>
      <w:proofErr w:type="spellStart"/>
      <w:r>
        <w:t>dist</w:t>
      </w:r>
      <w:proofErr w:type="spellEnd"/>
      <w:r>
        <w:t xml:space="preserve">. c. si </w:t>
      </w:r>
      <w:proofErr w:type="spellStart"/>
      <w:r>
        <w:t>quis</w:t>
      </w:r>
      <w:proofErr w:type="spellEnd"/>
      <w:r>
        <w:t xml:space="preserve">. </w:t>
      </w:r>
      <w:proofErr w:type="spellStart"/>
      <w:r>
        <w:t>unnd</w:t>
      </w:r>
      <w:proofErr w:type="spellEnd"/>
      <w:r>
        <w:t xml:space="preserve"> 31. </w:t>
      </w:r>
      <w:proofErr w:type="spellStart"/>
      <w:r>
        <w:t>dist</w:t>
      </w:r>
      <w:proofErr w:type="spellEnd"/>
      <w:r>
        <w:t xml:space="preserve"> c. si </w:t>
      </w:r>
      <w:proofErr w:type="spellStart"/>
      <w:r>
        <w:t>quis</w:t>
      </w:r>
      <w:proofErr w:type="spellEnd"/>
      <w:r>
        <w:t xml:space="preserve"> </w:t>
      </w:r>
      <w:proofErr w:type="spellStart"/>
      <w:r>
        <w:t>vituperat</w:t>
      </w:r>
      <w:proofErr w:type="spellEnd"/>
      <w:r>
        <w:t xml:space="preserve">/ </w:t>
      </w:r>
      <w:proofErr w:type="spellStart"/>
      <w:r>
        <w:t>unnd</w:t>
      </w:r>
      <w:proofErr w:type="spellEnd"/>
      <w:r>
        <w:t xml:space="preserve"> 31. </w:t>
      </w:r>
      <w:proofErr w:type="spellStart"/>
      <w:r>
        <w:t>dist.c</w:t>
      </w:r>
      <w:proofErr w:type="spellEnd"/>
      <w:r>
        <w:t xml:space="preserve">. </w:t>
      </w:r>
      <w:proofErr w:type="spellStart"/>
      <w:r>
        <w:t>Nycena</w:t>
      </w:r>
      <w:proofErr w:type="spellEnd"/>
      <w:r>
        <w:t xml:space="preserve"> </w:t>
      </w:r>
      <w:proofErr w:type="spellStart"/>
      <w:r>
        <w:t>synodus</w:t>
      </w:r>
      <w:proofErr w:type="spellEnd"/>
      <w:r>
        <w:t xml:space="preserve"> c. </w:t>
      </w:r>
      <w:proofErr w:type="spellStart"/>
      <w:r>
        <w:t>quoniam</w:t>
      </w:r>
      <w:proofErr w:type="spellEnd"/>
      <w:r>
        <w:t xml:space="preserve">/ c. </w:t>
      </w:r>
      <w:proofErr w:type="spellStart"/>
      <w:r>
        <w:t>aliter</w:t>
      </w:r>
      <w:proofErr w:type="spellEnd"/>
      <w:r>
        <w:t xml:space="preserve">. Und eben in dem selbigen </w:t>
      </w:r>
      <w:proofErr w:type="spellStart"/>
      <w:r>
        <w:t>verbiettend</w:t>
      </w:r>
      <w:proofErr w:type="spellEnd"/>
      <w:r>
        <w:t xml:space="preserve"> </w:t>
      </w:r>
      <w:proofErr w:type="spellStart"/>
      <w:r>
        <w:t>sy</w:t>
      </w:r>
      <w:proofErr w:type="spellEnd"/>
      <w:r>
        <w:t xml:space="preserve"> es auch wider/ als 27. </w:t>
      </w:r>
      <w:proofErr w:type="spellStart"/>
      <w:r>
        <w:t>dist.c</w:t>
      </w:r>
      <w:proofErr w:type="spellEnd"/>
      <w:r>
        <w:t xml:space="preserve">. </w:t>
      </w:r>
      <w:proofErr w:type="spellStart"/>
      <w:r>
        <w:t>presbyteris</w:t>
      </w:r>
      <w:proofErr w:type="spellEnd"/>
      <w:r>
        <w:t xml:space="preserve">/ </w:t>
      </w:r>
      <w:proofErr w:type="spellStart"/>
      <w:r>
        <w:t>unnd</w:t>
      </w:r>
      <w:proofErr w:type="spellEnd"/>
      <w:r>
        <w:t xml:space="preserve"> 30. </w:t>
      </w:r>
      <w:proofErr w:type="spellStart"/>
      <w:r>
        <w:t>dist.c</w:t>
      </w:r>
      <w:proofErr w:type="spellEnd"/>
      <w:r>
        <w:t xml:space="preserve">. </w:t>
      </w:r>
      <w:proofErr w:type="spellStart"/>
      <w:r>
        <w:t>assumi</w:t>
      </w:r>
      <w:proofErr w:type="spellEnd"/>
      <w:r>
        <w:t xml:space="preserve">. </w:t>
      </w:r>
      <w:proofErr w:type="spellStart"/>
      <w:r>
        <w:t>unnd</w:t>
      </w:r>
      <w:proofErr w:type="spellEnd"/>
      <w:r>
        <w:t xml:space="preserve"> 28. </w:t>
      </w:r>
      <w:proofErr w:type="spellStart"/>
      <w:r>
        <w:t>dist.c.presbyter</w:t>
      </w:r>
      <w:proofErr w:type="spellEnd"/>
      <w:r>
        <w:t xml:space="preserve">/ </w:t>
      </w:r>
      <w:proofErr w:type="spellStart"/>
      <w:r>
        <w:t>Schaw</w:t>
      </w:r>
      <w:proofErr w:type="spellEnd"/>
      <w:r>
        <w:t xml:space="preserve"> lieber </w:t>
      </w:r>
      <w:proofErr w:type="spellStart"/>
      <w:r>
        <w:t>leeser</w:t>
      </w:r>
      <w:proofErr w:type="spellEnd"/>
      <w:r>
        <w:t xml:space="preserve">/ </w:t>
      </w:r>
      <w:proofErr w:type="spellStart"/>
      <w:r>
        <w:t>wol</w:t>
      </w:r>
      <w:proofErr w:type="spellEnd"/>
      <w:r>
        <w:t xml:space="preserve"> treffen </w:t>
      </w:r>
      <w:proofErr w:type="spellStart"/>
      <w:r>
        <w:t>sy</w:t>
      </w:r>
      <w:proofErr w:type="spellEnd"/>
      <w:r>
        <w:t xml:space="preserve"> so </w:t>
      </w:r>
      <w:proofErr w:type="spellStart"/>
      <w:r>
        <w:t>gleych</w:t>
      </w:r>
      <w:proofErr w:type="spellEnd"/>
      <w:r>
        <w:t xml:space="preserve"> </w:t>
      </w:r>
      <w:proofErr w:type="spellStart"/>
      <w:r>
        <w:t>zusamen</w:t>
      </w:r>
      <w:proofErr w:type="spellEnd"/>
      <w:r>
        <w:t xml:space="preserve">/ Erz erlauben </w:t>
      </w:r>
      <w:proofErr w:type="spellStart"/>
      <w:r>
        <w:t>sy</w:t>
      </w:r>
      <w:proofErr w:type="spellEnd"/>
      <w:r>
        <w:t xml:space="preserve"> es/ von stunden an </w:t>
      </w:r>
      <w:proofErr w:type="spellStart"/>
      <w:r>
        <w:t>verbietten</w:t>
      </w:r>
      <w:proofErr w:type="spellEnd"/>
      <w:r>
        <w:t xml:space="preserve"> </w:t>
      </w:r>
      <w:proofErr w:type="spellStart"/>
      <w:r>
        <w:t>sy</w:t>
      </w:r>
      <w:proofErr w:type="spellEnd"/>
      <w:r>
        <w:t xml:space="preserve"> es wider/ </w:t>
      </w:r>
      <w:proofErr w:type="spellStart"/>
      <w:r>
        <w:t>sy</w:t>
      </w:r>
      <w:proofErr w:type="spellEnd"/>
      <w:r>
        <w:t xml:space="preserve"> bestanden nun redlich/ wie </w:t>
      </w:r>
      <w:proofErr w:type="spellStart"/>
      <w:r>
        <w:t>ain</w:t>
      </w:r>
      <w:proofErr w:type="spellEnd"/>
      <w:r>
        <w:t xml:space="preserve"> </w:t>
      </w:r>
      <w:proofErr w:type="spellStart"/>
      <w:r>
        <w:t>Böltz</w:t>
      </w:r>
      <w:proofErr w:type="spellEnd"/>
      <w:r>
        <w:t xml:space="preserve"> </w:t>
      </w:r>
      <w:proofErr w:type="spellStart"/>
      <w:r>
        <w:t>auff</w:t>
      </w:r>
      <w:proofErr w:type="spellEnd"/>
      <w:r>
        <w:t xml:space="preserve"> </w:t>
      </w:r>
      <w:proofErr w:type="spellStart"/>
      <w:r>
        <w:t>seynen</w:t>
      </w:r>
      <w:proofErr w:type="spellEnd"/>
      <w:r>
        <w:t xml:space="preserve"> </w:t>
      </w:r>
      <w:proofErr w:type="spellStart"/>
      <w:r>
        <w:t>örmeln</w:t>
      </w:r>
      <w:proofErr w:type="spellEnd"/>
      <w:r>
        <w:t xml:space="preserve">/ Derhalben </w:t>
      </w:r>
      <w:proofErr w:type="spellStart"/>
      <w:r>
        <w:t>sy</w:t>
      </w:r>
      <w:proofErr w:type="spellEnd"/>
      <w:r>
        <w:t xml:space="preserve"> gewißlich die Christlich </w:t>
      </w:r>
      <w:proofErr w:type="spellStart"/>
      <w:r>
        <w:t>gmayn</w:t>
      </w:r>
      <w:proofErr w:type="spellEnd"/>
      <w:r>
        <w:t xml:space="preserve"> </w:t>
      </w:r>
      <w:proofErr w:type="spellStart"/>
      <w:r>
        <w:t>nitt</w:t>
      </w:r>
      <w:proofErr w:type="spellEnd"/>
      <w:r>
        <w:t xml:space="preserve"> </w:t>
      </w:r>
      <w:proofErr w:type="spellStart"/>
      <w:r>
        <w:t>seynd</w:t>
      </w:r>
      <w:proofErr w:type="spellEnd"/>
      <w:r>
        <w:t xml:space="preserve">/ </w:t>
      </w:r>
      <w:proofErr w:type="spellStart"/>
      <w:r>
        <w:t>dieweyl</w:t>
      </w:r>
      <w:proofErr w:type="spellEnd"/>
      <w:r>
        <w:t xml:space="preserve"> </w:t>
      </w:r>
      <w:proofErr w:type="spellStart"/>
      <w:r>
        <w:t>sy</w:t>
      </w:r>
      <w:proofErr w:type="spellEnd"/>
      <w:r>
        <w:t xml:space="preserve"> </w:t>
      </w:r>
      <w:proofErr w:type="spellStart"/>
      <w:r>
        <w:t>nitt</w:t>
      </w:r>
      <w:proofErr w:type="spellEnd"/>
      <w:r>
        <w:t xml:space="preserve"> bey dem </w:t>
      </w:r>
      <w:proofErr w:type="spellStart"/>
      <w:r>
        <w:t>wort</w:t>
      </w:r>
      <w:proofErr w:type="spellEnd"/>
      <w:r>
        <w:t xml:space="preserve"> Gottes </w:t>
      </w:r>
      <w:proofErr w:type="spellStart"/>
      <w:r>
        <w:t>bleyben</w:t>
      </w:r>
      <w:proofErr w:type="spellEnd"/>
      <w:r>
        <w:t xml:space="preserve">/ und nur nach </w:t>
      </w:r>
      <w:proofErr w:type="spellStart"/>
      <w:r>
        <w:t>jrem</w:t>
      </w:r>
      <w:proofErr w:type="spellEnd"/>
      <w:r>
        <w:t xml:space="preserve"> </w:t>
      </w:r>
      <w:proofErr w:type="spellStart"/>
      <w:r>
        <w:t>gutbeduncken</w:t>
      </w:r>
      <w:proofErr w:type="spellEnd"/>
      <w:r>
        <w:t xml:space="preserve"> setzen/ und </w:t>
      </w:r>
      <w:proofErr w:type="spellStart"/>
      <w:r>
        <w:t>gebietten</w:t>
      </w:r>
      <w:proofErr w:type="spellEnd"/>
      <w:r>
        <w:t xml:space="preserve">/ was </w:t>
      </w:r>
      <w:proofErr w:type="spellStart"/>
      <w:r>
        <w:t>sy</w:t>
      </w:r>
      <w:proofErr w:type="spellEnd"/>
      <w:r>
        <w:t xml:space="preserve"> nun </w:t>
      </w:r>
      <w:proofErr w:type="spellStart"/>
      <w:r>
        <w:t>gelust</w:t>
      </w:r>
      <w:proofErr w:type="spellEnd"/>
      <w:r>
        <w:t xml:space="preserve">/ Das schafft/ das die leerer auch verlassen haben das </w:t>
      </w:r>
      <w:proofErr w:type="spellStart"/>
      <w:r>
        <w:t>wort</w:t>
      </w:r>
      <w:proofErr w:type="spellEnd"/>
      <w:r>
        <w:t xml:space="preserve"> des </w:t>
      </w:r>
      <w:proofErr w:type="spellStart"/>
      <w:r>
        <w:t>lebens</w:t>
      </w:r>
      <w:proofErr w:type="spellEnd"/>
      <w:r>
        <w:t xml:space="preserve">/ </w:t>
      </w:r>
      <w:proofErr w:type="spellStart"/>
      <w:r>
        <w:t>unnd</w:t>
      </w:r>
      <w:proofErr w:type="spellEnd"/>
      <w:r>
        <w:t xml:space="preserve"> haben geleert nach </w:t>
      </w:r>
      <w:proofErr w:type="spellStart"/>
      <w:r>
        <w:t>aygner</w:t>
      </w:r>
      <w:proofErr w:type="spellEnd"/>
      <w:r>
        <w:t xml:space="preserve"> </w:t>
      </w:r>
      <w:proofErr w:type="spellStart"/>
      <w:r>
        <w:t>vernunfft</w:t>
      </w:r>
      <w:proofErr w:type="spellEnd"/>
      <w:r>
        <w:t xml:space="preserve">/ </w:t>
      </w:r>
      <w:proofErr w:type="spellStart"/>
      <w:r>
        <w:t>maynung</w:t>
      </w:r>
      <w:proofErr w:type="spellEnd"/>
      <w:r>
        <w:t xml:space="preserve"> </w:t>
      </w:r>
      <w:proofErr w:type="spellStart"/>
      <w:r>
        <w:t>un</w:t>
      </w:r>
      <w:proofErr w:type="spellEnd"/>
      <w:r>
        <w:t xml:space="preserve"> </w:t>
      </w:r>
      <w:proofErr w:type="spellStart"/>
      <w:r>
        <w:t>duncken</w:t>
      </w:r>
      <w:proofErr w:type="spellEnd"/>
      <w:r>
        <w:t xml:space="preserve">/ </w:t>
      </w:r>
      <w:proofErr w:type="spellStart"/>
      <w:r>
        <w:t>ainer</w:t>
      </w:r>
      <w:proofErr w:type="spellEnd"/>
      <w:r>
        <w:t xml:space="preserve"> ist wider den andern/ </w:t>
      </w:r>
      <w:proofErr w:type="spellStart"/>
      <w:r>
        <w:t>ain</w:t>
      </w:r>
      <w:proofErr w:type="spellEnd"/>
      <w:r>
        <w:t xml:space="preserve"> </w:t>
      </w:r>
      <w:proofErr w:type="spellStart"/>
      <w:r>
        <w:t>yegklicher</w:t>
      </w:r>
      <w:proofErr w:type="spellEnd"/>
      <w:r>
        <w:t xml:space="preserve"> hats wöllen besser machen nach </w:t>
      </w:r>
      <w:proofErr w:type="spellStart"/>
      <w:r>
        <w:t>seim</w:t>
      </w:r>
      <w:proofErr w:type="spellEnd"/>
      <w:r>
        <w:t xml:space="preserve"> </w:t>
      </w:r>
      <w:proofErr w:type="spellStart"/>
      <w:r>
        <w:t>kopff</w:t>
      </w:r>
      <w:proofErr w:type="spellEnd"/>
      <w:r>
        <w:t xml:space="preserve">/ So doch </w:t>
      </w:r>
      <w:proofErr w:type="spellStart"/>
      <w:r>
        <w:t>got</w:t>
      </w:r>
      <w:proofErr w:type="spellEnd"/>
      <w:r>
        <w:t xml:space="preserve"> gebeut/ das man nicht thu was uns gut </w:t>
      </w:r>
      <w:proofErr w:type="spellStart"/>
      <w:r>
        <w:t>dunck</w:t>
      </w:r>
      <w:proofErr w:type="spellEnd"/>
      <w:r>
        <w:t xml:space="preserve">/ nun was er </w:t>
      </w:r>
      <w:proofErr w:type="spellStart"/>
      <w:r>
        <w:t>hayt</w:t>
      </w:r>
      <w:proofErr w:type="spellEnd"/>
      <w:r>
        <w:t xml:space="preserve"> Deute. 12. Aber die Christlich </w:t>
      </w:r>
      <w:proofErr w:type="spellStart"/>
      <w:r>
        <w:t>kirch</w:t>
      </w:r>
      <w:proofErr w:type="spellEnd"/>
      <w:r>
        <w:t xml:space="preserve"> ist </w:t>
      </w:r>
      <w:proofErr w:type="spellStart"/>
      <w:r>
        <w:t>nit</w:t>
      </w:r>
      <w:proofErr w:type="spellEnd"/>
      <w:r>
        <w:t xml:space="preserve"> zerspalten/ </w:t>
      </w:r>
      <w:proofErr w:type="spellStart"/>
      <w:r>
        <w:t>sonder</w:t>
      </w:r>
      <w:proofErr w:type="spellEnd"/>
      <w:r>
        <w:t xml:space="preserve"> </w:t>
      </w:r>
      <w:proofErr w:type="spellStart"/>
      <w:r>
        <w:t>ainhellig</w:t>
      </w:r>
      <w:proofErr w:type="spellEnd"/>
      <w:r>
        <w:t xml:space="preserve"> </w:t>
      </w:r>
      <w:proofErr w:type="spellStart"/>
      <w:r>
        <w:t>mitt</w:t>
      </w:r>
      <w:proofErr w:type="spellEnd"/>
      <w:r>
        <w:t xml:space="preserve"> </w:t>
      </w:r>
      <w:proofErr w:type="spellStart"/>
      <w:r>
        <w:t>jrem</w:t>
      </w:r>
      <w:proofErr w:type="spellEnd"/>
      <w:r>
        <w:t xml:space="preserve"> </w:t>
      </w:r>
      <w:proofErr w:type="spellStart"/>
      <w:r>
        <w:t>haupt</w:t>
      </w:r>
      <w:proofErr w:type="spellEnd"/>
      <w:r>
        <w:t xml:space="preserve"> Christo/ </w:t>
      </w:r>
      <w:proofErr w:type="spellStart"/>
      <w:r>
        <w:t>wöllichs</w:t>
      </w:r>
      <w:proofErr w:type="spellEnd"/>
      <w:r>
        <w:t xml:space="preserve"> </w:t>
      </w:r>
      <w:proofErr w:type="spellStart"/>
      <w:r>
        <w:t>leyb</w:t>
      </w:r>
      <w:proofErr w:type="spellEnd"/>
      <w:r>
        <w:t xml:space="preserve"> </w:t>
      </w:r>
      <w:proofErr w:type="spellStart"/>
      <w:r>
        <w:t>sy</w:t>
      </w:r>
      <w:proofErr w:type="spellEnd"/>
      <w:r>
        <w:t xml:space="preserve"> ist </w:t>
      </w:r>
      <w:proofErr w:type="spellStart"/>
      <w:r>
        <w:t>1.Corin.12</w:t>
      </w:r>
      <w:proofErr w:type="spellEnd"/>
      <w:r>
        <w:t xml:space="preserve">. </w:t>
      </w:r>
      <w:proofErr w:type="spellStart"/>
      <w:r>
        <w:t>Ephe.1</w:t>
      </w:r>
      <w:proofErr w:type="spellEnd"/>
      <w:r>
        <w:t xml:space="preserve">. </w:t>
      </w:r>
      <w:proofErr w:type="spellStart"/>
      <w:r>
        <w:t>Colo.1</w:t>
      </w:r>
      <w:proofErr w:type="spellEnd"/>
      <w:r>
        <w:t xml:space="preserve">. Mit </w:t>
      </w:r>
      <w:proofErr w:type="spellStart"/>
      <w:r>
        <w:t>vil</w:t>
      </w:r>
      <w:proofErr w:type="spellEnd"/>
      <w:r>
        <w:t xml:space="preserve"> </w:t>
      </w:r>
      <w:proofErr w:type="spellStart"/>
      <w:r>
        <w:t>seynd</w:t>
      </w:r>
      <w:proofErr w:type="spellEnd"/>
      <w:r>
        <w:t xml:space="preserve"> </w:t>
      </w:r>
      <w:proofErr w:type="spellStart"/>
      <w:r>
        <w:t>ain</w:t>
      </w:r>
      <w:proofErr w:type="spellEnd"/>
      <w:r>
        <w:t xml:space="preserve"> </w:t>
      </w:r>
      <w:proofErr w:type="spellStart"/>
      <w:r>
        <w:t>leyb</w:t>
      </w:r>
      <w:proofErr w:type="spellEnd"/>
      <w:r>
        <w:t xml:space="preserve"> </w:t>
      </w:r>
      <w:proofErr w:type="spellStart"/>
      <w:r>
        <w:t>inn</w:t>
      </w:r>
      <w:proofErr w:type="spellEnd"/>
      <w:r>
        <w:t xml:space="preserve"> Christo/ </w:t>
      </w:r>
      <w:proofErr w:type="spellStart"/>
      <w:r>
        <w:t>Roman.12</w:t>
      </w:r>
      <w:proofErr w:type="spellEnd"/>
      <w:r>
        <w:t xml:space="preserve">. Dann es ist </w:t>
      </w:r>
      <w:proofErr w:type="spellStart"/>
      <w:r>
        <w:t>ain</w:t>
      </w:r>
      <w:proofErr w:type="spellEnd"/>
      <w:r>
        <w:t xml:space="preserve"> glaub/ </w:t>
      </w:r>
      <w:proofErr w:type="spellStart"/>
      <w:r>
        <w:t>aind</w:t>
      </w:r>
      <w:proofErr w:type="spellEnd"/>
      <w:r>
        <w:t xml:space="preserve"> </w:t>
      </w:r>
      <w:proofErr w:type="spellStart"/>
      <w:r>
        <w:t>Tauff</w:t>
      </w:r>
      <w:proofErr w:type="spellEnd"/>
      <w:r>
        <w:t xml:space="preserve">/ </w:t>
      </w:r>
      <w:proofErr w:type="spellStart"/>
      <w:r>
        <w:t>ain</w:t>
      </w:r>
      <w:proofErr w:type="spellEnd"/>
      <w:r>
        <w:t xml:space="preserve"> </w:t>
      </w:r>
      <w:proofErr w:type="spellStart"/>
      <w:r>
        <w:t>Got</w:t>
      </w:r>
      <w:proofErr w:type="spellEnd"/>
      <w:r>
        <w:t xml:space="preserve">/ </w:t>
      </w:r>
      <w:proofErr w:type="spellStart"/>
      <w:r>
        <w:t>ain</w:t>
      </w:r>
      <w:proofErr w:type="spellEnd"/>
      <w:r>
        <w:t xml:space="preserve"> </w:t>
      </w:r>
      <w:proofErr w:type="spellStart"/>
      <w:r>
        <w:t>leyb</w:t>
      </w:r>
      <w:proofErr w:type="spellEnd"/>
      <w:r>
        <w:t xml:space="preserve">/ und </w:t>
      </w:r>
      <w:proofErr w:type="spellStart"/>
      <w:r>
        <w:t>ain</w:t>
      </w:r>
      <w:proofErr w:type="spellEnd"/>
      <w:r>
        <w:t xml:space="preserve"> </w:t>
      </w:r>
      <w:proofErr w:type="spellStart"/>
      <w:r>
        <w:t>gayst</w:t>
      </w:r>
      <w:proofErr w:type="spellEnd"/>
      <w:r>
        <w:t xml:space="preserve"> </w:t>
      </w:r>
      <w:proofErr w:type="spellStart"/>
      <w:r>
        <w:t>Ephe.4</w:t>
      </w:r>
      <w:proofErr w:type="spellEnd"/>
      <w:r>
        <w:t xml:space="preserve">. Als </w:t>
      </w:r>
      <w:proofErr w:type="spellStart"/>
      <w:r>
        <w:t>vil</w:t>
      </w:r>
      <w:proofErr w:type="spellEnd"/>
      <w:r>
        <w:t xml:space="preserve"> unser </w:t>
      </w:r>
      <w:proofErr w:type="spellStart"/>
      <w:r>
        <w:t>getaufft</w:t>
      </w:r>
      <w:proofErr w:type="spellEnd"/>
      <w:r>
        <w:t xml:space="preserve"> seyn in Christo/ die </w:t>
      </w:r>
      <w:proofErr w:type="spellStart"/>
      <w:r>
        <w:t>seynd</w:t>
      </w:r>
      <w:proofErr w:type="spellEnd"/>
      <w:r>
        <w:t xml:space="preserve"> all </w:t>
      </w:r>
      <w:proofErr w:type="spellStart"/>
      <w:r>
        <w:t>aino</w:t>
      </w:r>
      <w:proofErr w:type="spellEnd"/>
      <w:r>
        <w:t xml:space="preserve"> </w:t>
      </w:r>
      <w:proofErr w:type="spellStart"/>
      <w:r>
        <w:t>Galath.3</w:t>
      </w:r>
      <w:proofErr w:type="spellEnd"/>
      <w:r>
        <w:t xml:space="preserve">. Für </w:t>
      </w:r>
      <w:proofErr w:type="spellStart"/>
      <w:r>
        <w:t>sölliche</w:t>
      </w:r>
      <w:proofErr w:type="spellEnd"/>
      <w:r>
        <w:t xml:space="preserve"> </w:t>
      </w:r>
      <w:proofErr w:type="spellStart"/>
      <w:r>
        <w:t>ain</w:t>
      </w:r>
      <w:proofErr w:type="spellEnd"/>
      <w:r>
        <w:t xml:space="preserve"> </w:t>
      </w:r>
      <w:proofErr w:type="spellStart"/>
      <w:r>
        <w:t>hayligkait</w:t>
      </w:r>
      <w:proofErr w:type="spellEnd"/>
      <w:r>
        <w:t xml:space="preserve"> der Kirchen bat der </w:t>
      </w:r>
      <w:proofErr w:type="spellStart"/>
      <w:r>
        <w:t>herr</w:t>
      </w:r>
      <w:proofErr w:type="spellEnd"/>
      <w:r>
        <w:t xml:space="preserve"> </w:t>
      </w:r>
      <w:proofErr w:type="spellStart"/>
      <w:r>
        <w:t>Jhesus</w:t>
      </w:r>
      <w:proofErr w:type="spellEnd"/>
      <w:r>
        <w:t xml:space="preserve">/ sprechend/ </w:t>
      </w:r>
      <w:proofErr w:type="spellStart"/>
      <w:r>
        <w:t>Hayliger</w:t>
      </w:r>
      <w:proofErr w:type="spellEnd"/>
      <w:r>
        <w:t xml:space="preserve"> </w:t>
      </w:r>
      <w:proofErr w:type="spellStart"/>
      <w:r>
        <w:t>vatter</w:t>
      </w:r>
      <w:proofErr w:type="spellEnd"/>
      <w:r>
        <w:t xml:space="preserve">/ erhalt </w:t>
      </w:r>
      <w:proofErr w:type="spellStart"/>
      <w:r>
        <w:t>sy</w:t>
      </w:r>
      <w:proofErr w:type="spellEnd"/>
      <w:r>
        <w:t xml:space="preserve"> </w:t>
      </w:r>
      <w:proofErr w:type="spellStart"/>
      <w:r>
        <w:t>inn</w:t>
      </w:r>
      <w:proofErr w:type="spellEnd"/>
      <w:r>
        <w:t xml:space="preserve"> deinem </w:t>
      </w:r>
      <w:proofErr w:type="spellStart"/>
      <w:r>
        <w:t>namen</w:t>
      </w:r>
      <w:proofErr w:type="spellEnd"/>
      <w:r>
        <w:t xml:space="preserve">/ die du mir geben hast/ das </w:t>
      </w:r>
      <w:proofErr w:type="spellStart"/>
      <w:r>
        <w:t>sy</w:t>
      </w:r>
      <w:proofErr w:type="spellEnd"/>
      <w:r>
        <w:t xml:space="preserve"> </w:t>
      </w:r>
      <w:proofErr w:type="spellStart"/>
      <w:r>
        <w:t>ains</w:t>
      </w:r>
      <w:proofErr w:type="spellEnd"/>
      <w:r>
        <w:t xml:space="preserve"> seyen wie wir Johan 17. </w:t>
      </w:r>
      <w:proofErr w:type="spellStart"/>
      <w:r>
        <w:t>unnd</w:t>
      </w:r>
      <w:proofErr w:type="spellEnd"/>
      <w:r>
        <w:t xml:space="preserve"> er ist erhört worden </w:t>
      </w:r>
      <w:proofErr w:type="spellStart"/>
      <w:r>
        <w:t>Hebre.5</w:t>
      </w:r>
      <w:proofErr w:type="spellEnd"/>
      <w:r>
        <w:t xml:space="preserve">. </w:t>
      </w:r>
      <w:proofErr w:type="spellStart"/>
      <w:r>
        <w:t>Darumb</w:t>
      </w:r>
      <w:proofErr w:type="spellEnd"/>
      <w:r>
        <w:t xml:space="preserve"> so ist die Christlich </w:t>
      </w:r>
      <w:proofErr w:type="spellStart"/>
      <w:r>
        <w:t>kirch</w:t>
      </w:r>
      <w:proofErr w:type="spellEnd"/>
      <w:r>
        <w:t xml:space="preserve"> </w:t>
      </w:r>
      <w:proofErr w:type="spellStart"/>
      <w:r>
        <w:t>ains</w:t>
      </w:r>
      <w:proofErr w:type="spellEnd"/>
      <w:r>
        <w:t xml:space="preserve">/ </w:t>
      </w:r>
      <w:proofErr w:type="spellStart"/>
      <w:r>
        <w:t>nit</w:t>
      </w:r>
      <w:proofErr w:type="spellEnd"/>
      <w:r>
        <w:t xml:space="preserve"> </w:t>
      </w:r>
      <w:proofErr w:type="spellStart"/>
      <w:r>
        <w:t>widerainander</w:t>
      </w:r>
      <w:proofErr w:type="spellEnd"/>
      <w:r>
        <w:t xml:space="preserve">/ wie </w:t>
      </w:r>
      <w:proofErr w:type="spellStart"/>
      <w:r>
        <w:t>Bäpst</w:t>
      </w:r>
      <w:proofErr w:type="spellEnd"/>
      <w:r>
        <w:t xml:space="preserve"> und </w:t>
      </w:r>
      <w:proofErr w:type="spellStart"/>
      <w:r>
        <w:t>Cardinäl</w:t>
      </w:r>
      <w:proofErr w:type="spellEnd"/>
      <w:r>
        <w:t xml:space="preserve">/ Die Doctores haben das wesen am aller </w:t>
      </w:r>
      <w:proofErr w:type="spellStart"/>
      <w:r>
        <w:t>maysten</w:t>
      </w:r>
      <w:proofErr w:type="spellEnd"/>
      <w:r>
        <w:t xml:space="preserve"> gemacht/ das die </w:t>
      </w:r>
      <w:proofErr w:type="spellStart"/>
      <w:r>
        <w:t>priester</w:t>
      </w:r>
      <w:proofErr w:type="spellEnd"/>
      <w:r>
        <w:t xml:space="preserve"> </w:t>
      </w:r>
      <w:proofErr w:type="spellStart"/>
      <w:r>
        <w:t>vo</w:t>
      </w:r>
      <w:proofErr w:type="spellEnd"/>
      <w:r>
        <w:t xml:space="preserve"> </w:t>
      </w:r>
      <w:proofErr w:type="spellStart"/>
      <w:r>
        <w:t>eeliche</w:t>
      </w:r>
      <w:proofErr w:type="spellEnd"/>
      <w:r>
        <w:t xml:space="preserve"> stand zu der </w:t>
      </w:r>
      <w:proofErr w:type="spellStart"/>
      <w:r>
        <w:t>keuschait</w:t>
      </w:r>
      <w:proofErr w:type="spellEnd"/>
      <w:r>
        <w:t xml:space="preserve"> </w:t>
      </w:r>
      <w:proofErr w:type="spellStart"/>
      <w:r>
        <w:t>seind</w:t>
      </w:r>
      <w:proofErr w:type="spellEnd"/>
      <w:r>
        <w:t xml:space="preserve"> </w:t>
      </w:r>
      <w:proofErr w:type="spellStart"/>
      <w:r>
        <w:t>zwunge</w:t>
      </w:r>
      <w:proofErr w:type="spellEnd"/>
      <w:r>
        <w:t xml:space="preserve"> </w:t>
      </w:r>
      <w:proofErr w:type="spellStart"/>
      <w:r>
        <w:t>worde</w:t>
      </w:r>
      <w:proofErr w:type="spellEnd"/>
      <w:r>
        <w:t xml:space="preserve"> </w:t>
      </w:r>
      <w:proofErr w:type="spellStart"/>
      <w:r>
        <w:t>jr</w:t>
      </w:r>
      <w:proofErr w:type="spellEnd"/>
      <w:r>
        <w:t xml:space="preserve"> </w:t>
      </w:r>
      <w:proofErr w:type="spellStart"/>
      <w:r>
        <w:t>gutgeduncken</w:t>
      </w:r>
      <w:proofErr w:type="spellEnd"/>
      <w:r>
        <w:t xml:space="preserve"> </w:t>
      </w:r>
      <w:proofErr w:type="spellStart"/>
      <w:r>
        <w:t>hatt</w:t>
      </w:r>
      <w:proofErr w:type="spellEnd"/>
      <w:r>
        <w:t xml:space="preserve"> </w:t>
      </w:r>
      <w:proofErr w:type="spellStart"/>
      <w:r>
        <w:t>sy</w:t>
      </w:r>
      <w:proofErr w:type="spellEnd"/>
      <w:r>
        <w:t xml:space="preserve"> </w:t>
      </w:r>
      <w:proofErr w:type="spellStart"/>
      <w:r>
        <w:t>verfürt</w:t>
      </w:r>
      <w:proofErr w:type="spellEnd"/>
      <w:r>
        <w:t xml:space="preserve">/ da </w:t>
      </w:r>
      <w:proofErr w:type="spellStart"/>
      <w:r>
        <w:t>sy</w:t>
      </w:r>
      <w:proofErr w:type="spellEnd"/>
      <w:r>
        <w:t xml:space="preserve"> Gottes </w:t>
      </w:r>
      <w:proofErr w:type="spellStart"/>
      <w:r>
        <w:t>wort</w:t>
      </w:r>
      <w:proofErr w:type="spellEnd"/>
      <w:r>
        <w:t xml:space="preserve"> verlassen haben. Iren </w:t>
      </w:r>
      <w:proofErr w:type="spellStart"/>
      <w:r>
        <w:t>vil</w:t>
      </w:r>
      <w:proofErr w:type="spellEnd"/>
      <w:r>
        <w:t xml:space="preserve"> </w:t>
      </w:r>
      <w:proofErr w:type="spellStart"/>
      <w:r>
        <w:t>zaygen</w:t>
      </w:r>
      <w:proofErr w:type="spellEnd"/>
      <w:r>
        <w:t xml:space="preserve"> an das in der ersten </w:t>
      </w:r>
      <w:proofErr w:type="spellStart"/>
      <w:r>
        <w:t>kirchen</w:t>
      </w:r>
      <w:proofErr w:type="spellEnd"/>
      <w:r>
        <w:t xml:space="preserve"> (</w:t>
      </w:r>
      <w:proofErr w:type="spellStart"/>
      <w:r>
        <w:t>weyl</w:t>
      </w:r>
      <w:proofErr w:type="spellEnd"/>
      <w:r>
        <w:t xml:space="preserve"> das </w:t>
      </w:r>
      <w:proofErr w:type="spellStart"/>
      <w:r>
        <w:t>wort</w:t>
      </w:r>
      <w:proofErr w:type="spellEnd"/>
      <w:r>
        <w:t xml:space="preserve"> Gottes noch </w:t>
      </w:r>
      <w:proofErr w:type="spellStart"/>
      <w:r>
        <w:t>lautter</w:t>
      </w:r>
      <w:proofErr w:type="spellEnd"/>
      <w:r>
        <w:t xml:space="preserve"> </w:t>
      </w:r>
      <w:proofErr w:type="spellStart"/>
      <w:r>
        <w:t>wurd</w:t>
      </w:r>
      <w:proofErr w:type="spellEnd"/>
      <w:r>
        <w:t xml:space="preserve"> </w:t>
      </w:r>
      <w:proofErr w:type="spellStart"/>
      <w:r>
        <w:t>verkündt</w:t>
      </w:r>
      <w:proofErr w:type="spellEnd"/>
      <w:r>
        <w:t xml:space="preserve">) der </w:t>
      </w:r>
      <w:proofErr w:type="spellStart"/>
      <w:r>
        <w:t>Eelich</w:t>
      </w:r>
      <w:proofErr w:type="spellEnd"/>
      <w:r>
        <w:t xml:space="preserve"> stand sey frey </w:t>
      </w:r>
      <w:proofErr w:type="spellStart"/>
      <w:r>
        <w:t>yederman</w:t>
      </w:r>
      <w:proofErr w:type="spellEnd"/>
      <w:r>
        <w:t xml:space="preserve"> gewesen/ </w:t>
      </w:r>
      <w:proofErr w:type="spellStart"/>
      <w:r>
        <w:t>Liß</w:t>
      </w:r>
      <w:proofErr w:type="spellEnd"/>
      <w:r>
        <w:t xml:space="preserve"> </w:t>
      </w:r>
      <w:proofErr w:type="spellStart"/>
      <w:r>
        <w:t>Ignatium</w:t>
      </w:r>
      <w:proofErr w:type="spellEnd"/>
      <w:r>
        <w:t xml:space="preserve"> </w:t>
      </w:r>
      <w:proofErr w:type="spellStart"/>
      <w:r>
        <w:t>inn</w:t>
      </w:r>
      <w:proofErr w:type="spellEnd"/>
      <w:r>
        <w:t xml:space="preserve"> </w:t>
      </w:r>
      <w:proofErr w:type="spellStart"/>
      <w:r>
        <w:t>Epistola</w:t>
      </w:r>
      <w:proofErr w:type="spellEnd"/>
      <w:r>
        <w:t xml:space="preserve"> ad </w:t>
      </w:r>
      <w:proofErr w:type="spellStart"/>
      <w:r>
        <w:t>Philadelphien</w:t>
      </w:r>
      <w:proofErr w:type="spellEnd"/>
      <w:r>
        <w:t xml:space="preserve">. </w:t>
      </w:r>
      <w:proofErr w:type="spellStart"/>
      <w:r>
        <w:t>wöllichen</w:t>
      </w:r>
      <w:proofErr w:type="spellEnd"/>
      <w:r>
        <w:t xml:space="preserve"> </w:t>
      </w:r>
      <w:proofErr w:type="spellStart"/>
      <w:r>
        <w:t>wol</w:t>
      </w:r>
      <w:proofErr w:type="spellEnd"/>
      <w:r>
        <w:t xml:space="preserve"> zu glauben ist/ denn er was </w:t>
      </w:r>
      <w:proofErr w:type="spellStart"/>
      <w:r>
        <w:t>ain</w:t>
      </w:r>
      <w:proofErr w:type="spellEnd"/>
      <w:r>
        <w:t xml:space="preserve"> Junger Marci des </w:t>
      </w:r>
      <w:proofErr w:type="spellStart"/>
      <w:r>
        <w:t>Ewangelisten</w:t>
      </w:r>
      <w:proofErr w:type="spellEnd"/>
      <w:r>
        <w:t xml:space="preserve">/ </w:t>
      </w:r>
      <w:proofErr w:type="spellStart"/>
      <w:r>
        <w:t>Liß</w:t>
      </w:r>
      <w:proofErr w:type="spellEnd"/>
      <w:r>
        <w:t xml:space="preserve"> </w:t>
      </w:r>
      <w:proofErr w:type="spellStart"/>
      <w:r>
        <w:t>Tertulianum</w:t>
      </w:r>
      <w:proofErr w:type="spellEnd"/>
      <w:r>
        <w:t xml:space="preserve"> in li. de </w:t>
      </w:r>
      <w:proofErr w:type="spellStart"/>
      <w:r>
        <w:t>exhortatione</w:t>
      </w:r>
      <w:proofErr w:type="spellEnd"/>
      <w:r>
        <w:t xml:space="preserve"> </w:t>
      </w:r>
      <w:proofErr w:type="spellStart"/>
      <w:r>
        <w:t>castitatis</w:t>
      </w:r>
      <w:proofErr w:type="spellEnd"/>
      <w:r>
        <w:t xml:space="preserve">/ </w:t>
      </w:r>
      <w:proofErr w:type="spellStart"/>
      <w:r>
        <w:t>Hieronimum</w:t>
      </w:r>
      <w:proofErr w:type="spellEnd"/>
      <w:r>
        <w:t xml:space="preserve"> </w:t>
      </w:r>
      <w:proofErr w:type="spellStart"/>
      <w:r>
        <w:t>li.1</w:t>
      </w:r>
      <w:proofErr w:type="spellEnd"/>
      <w:r>
        <w:t xml:space="preserve">. </w:t>
      </w:r>
      <w:proofErr w:type="spellStart"/>
      <w:r>
        <w:t>aduersus</w:t>
      </w:r>
      <w:proofErr w:type="spellEnd"/>
      <w:r>
        <w:t xml:space="preserve">/ </w:t>
      </w:r>
      <w:proofErr w:type="spellStart"/>
      <w:r>
        <w:t>Jovinianum</w:t>
      </w:r>
      <w:proofErr w:type="spellEnd"/>
      <w:r>
        <w:t xml:space="preserve">/ er ad </w:t>
      </w:r>
      <w:proofErr w:type="spellStart"/>
      <w:r>
        <w:t>Oceanum</w:t>
      </w:r>
      <w:proofErr w:type="spellEnd"/>
      <w:r>
        <w:t xml:space="preserve"> Tomo 3. </w:t>
      </w:r>
      <w:proofErr w:type="spellStart"/>
      <w:r>
        <w:t>Eusebium</w:t>
      </w:r>
      <w:proofErr w:type="spellEnd"/>
      <w:r>
        <w:t xml:space="preserve"> </w:t>
      </w:r>
      <w:proofErr w:type="spellStart"/>
      <w:r>
        <w:t>li.3</w:t>
      </w:r>
      <w:proofErr w:type="spellEnd"/>
      <w:r>
        <w:t xml:space="preserve">. </w:t>
      </w:r>
      <w:proofErr w:type="spellStart"/>
      <w:r>
        <w:t>ca.30.eccle.hist.et.li</w:t>
      </w:r>
      <w:proofErr w:type="spellEnd"/>
      <w:r>
        <w:t xml:space="preserve">. </w:t>
      </w:r>
      <w:proofErr w:type="spellStart"/>
      <w:r>
        <w:t>11.cc.9</w:t>
      </w:r>
      <w:proofErr w:type="spellEnd"/>
      <w:r>
        <w:t xml:space="preserve">. </w:t>
      </w:r>
      <w:proofErr w:type="spellStart"/>
      <w:r>
        <w:t>Triperit</w:t>
      </w:r>
      <w:proofErr w:type="spellEnd"/>
      <w:r>
        <w:t xml:space="preserve"> </w:t>
      </w:r>
      <w:proofErr w:type="spellStart"/>
      <w:r>
        <w:t>hist.li.6.ca.14</w:t>
      </w:r>
      <w:proofErr w:type="spellEnd"/>
      <w:r>
        <w:t xml:space="preserve">. </w:t>
      </w:r>
      <w:proofErr w:type="spellStart"/>
      <w:r>
        <w:t>Ambrosium</w:t>
      </w:r>
      <w:proofErr w:type="spellEnd"/>
      <w:r>
        <w:t xml:space="preserve"> etc. die </w:t>
      </w:r>
      <w:proofErr w:type="spellStart"/>
      <w:r>
        <w:t>zayge</w:t>
      </w:r>
      <w:proofErr w:type="spellEnd"/>
      <w:r>
        <w:t xml:space="preserve"> dir </w:t>
      </w:r>
      <w:proofErr w:type="spellStart"/>
      <w:r>
        <w:t>gnügsam</w:t>
      </w:r>
      <w:proofErr w:type="spellEnd"/>
      <w:r>
        <w:t xml:space="preserve"> an/ das die Apostel haben </w:t>
      </w:r>
      <w:proofErr w:type="spellStart"/>
      <w:r>
        <w:t>Eeweyber</w:t>
      </w:r>
      <w:proofErr w:type="spellEnd"/>
      <w:r>
        <w:t xml:space="preserve"> gehabt/ und </w:t>
      </w:r>
      <w:proofErr w:type="spellStart"/>
      <w:r>
        <w:t>etlich</w:t>
      </w:r>
      <w:proofErr w:type="spellEnd"/>
      <w:r>
        <w:t xml:space="preserve"> </w:t>
      </w:r>
      <w:proofErr w:type="spellStart"/>
      <w:r>
        <w:t>meer</w:t>
      </w:r>
      <w:proofErr w:type="spellEnd"/>
      <w:r>
        <w:t xml:space="preserve">. Nun </w:t>
      </w:r>
      <w:proofErr w:type="spellStart"/>
      <w:r>
        <w:t>kan</w:t>
      </w:r>
      <w:proofErr w:type="spellEnd"/>
      <w:r>
        <w:t xml:space="preserve"> </w:t>
      </w:r>
      <w:proofErr w:type="spellStart"/>
      <w:r>
        <w:t>nyemandt</w:t>
      </w:r>
      <w:proofErr w:type="spellEnd"/>
      <w:r>
        <w:t xml:space="preserve"> in der </w:t>
      </w:r>
      <w:proofErr w:type="spellStart"/>
      <w:r>
        <w:t>warhait</w:t>
      </w:r>
      <w:proofErr w:type="spellEnd"/>
      <w:r>
        <w:t xml:space="preserve"> die ersten </w:t>
      </w:r>
      <w:proofErr w:type="spellStart"/>
      <w:r>
        <w:t>kirchen</w:t>
      </w:r>
      <w:proofErr w:type="spellEnd"/>
      <w:r>
        <w:t xml:space="preserve"> straffen/ So es dann </w:t>
      </w:r>
      <w:proofErr w:type="spellStart"/>
      <w:r>
        <w:t>jnen</w:t>
      </w:r>
      <w:proofErr w:type="spellEnd"/>
      <w:r>
        <w:t xml:space="preserve"> </w:t>
      </w:r>
      <w:proofErr w:type="spellStart"/>
      <w:r>
        <w:t>götlich</w:t>
      </w:r>
      <w:proofErr w:type="spellEnd"/>
      <w:r>
        <w:t xml:space="preserve"> </w:t>
      </w:r>
      <w:proofErr w:type="spellStart"/>
      <w:r>
        <w:t>un</w:t>
      </w:r>
      <w:proofErr w:type="spellEnd"/>
      <w:r>
        <w:t xml:space="preserve"> recht ist gewesen/ so soll es </w:t>
      </w:r>
      <w:proofErr w:type="spellStart"/>
      <w:r>
        <w:t>billich</w:t>
      </w:r>
      <w:proofErr w:type="spellEnd"/>
      <w:r>
        <w:t xml:space="preserve"> uns auch recht und frey </w:t>
      </w:r>
      <w:proofErr w:type="spellStart"/>
      <w:r>
        <w:t>bleyben</w:t>
      </w:r>
      <w:proofErr w:type="spellEnd"/>
      <w:r>
        <w:t xml:space="preserve"> </w:t>
      </w:r>
      <w:proofErr w:type="spellStart"/>
      <w:r>
        <w:t>dieweyl</w:t>
      </w:r>
      <w:proofErr w:type="spellEnd"/>
      <w:r>
        <w:t xml:space="preserve"> das </w:t>
      </w:r>
      <w:proofErr w:type="spellStart"/>
      <w:r>
        <w:t>wort</w:t>
      </w:r>
      <w:proofErr w:type="spellEnd"/>
      <w:r>
        <w:t xml:space="preserve"> </w:t>
      </w:r>
      <w:proofErr w:type="spellStart"/>
      <w:r>
        <w:t>gottes</w:t>
      </w:r>
      <w:proofErr w:type="spellEnd"/>
      <w:r>
        <w:t xml:space="preserve"> vorhanden ist/ Ain </w:t>
      </w:r>
      <w:proofErr w:type="spellStart"/>
      <w:r>
        <w:t>priester</w:t>
      </w:r>
      <w:proofErr w:type="spellEnd"/>
      <w:r>
        <w:t xml:space="preserve"> soll </w:t>
      </w:r>
      <w:proofErr w:type="spellStart"/>
      <w:r>
        <w:t>ain</w:t>
      </w:r>
      <w:proofErr w:type="spellEnd"/>
      <w:r>
        <w:t xml:space="preserve"> </w:t>
      </w:r>
      <w:proofErr w:type="spellStart"/>
      <w:r>
        <w:t>Weyb</w:t>
      </w:r>
      <w:proofErr w:type="spellEnd"/>
      <w:r>
        <w:t xml:space="preserve"> hon 1. </w:t>
      </w:r>
      <w:proofErr w:type="spellStart"/>
      <w:r>
        <w:t>Timot</w:t>
      </w:r>
      <w:proofErr w:type="spellEnd"/>
      <w:r>
        <w:t xml:space="preserve">. 3. </w:t>
      </w:r>
      <w:proofErr w:type="spellStart"/>
      <w:r>
        <w:t>Titum</w:t>
      </w:r>
      <w:proofErr w:type="spellEnd"/>
      <w:r>
        <w:t xml:space="preserve"> 1. </w:t>
      </w:r>
      <w:proofErr w:type="spellStart"/>
      <w:r>
        <w:t>Darumb</w:t>
      </w:r>
      <w:proofErr w:type="spellEnd"/>
      <w:r>
        <w:t xml:space="preserve"> so hörst </w:t>
      </w:r>
      <w:proofErr w:type="spellStart"/>
      <w:r>
        <w:t>wol</w:t>
      </w:r>
      <w:proofErr w:type="spellEnd"/>
      <w:r>
        <w:t xml:space="preserve"> liebster </w:t>
      </w:r>
      <w:proofErr w:type="spellStart"/>
      <w:r>
        <w:t>leeser</w:t>
      </w:r>
      <w:proofErr w:type="spellEnd"/>
      <w:r>
        <w:t xml:space="preserve">/ das es die Christlich Kirch </w:t>
      </w:r>
      <w:proofErr w:type="spellStart"/>
      <w:r>
        <w:t>nye</w:t>
      </w:r>
      <w:proofErr w:type="spellEnd"/>
      <w:r>
        <w:t xml:space="preserve"> </w:t>
      </w:r>
      <w:proofErr w:type="spellStart"/>
      <w:r>
        <w:t>verbotten</w:t>
      </w:r>
      <w:proofErr w:type="spellEnd"/>
      <w:r>
        <w:t xml:space="preserve"> </w:t>
      </w:r>
      <w:proofErr w:type="spellStart"/>
      <w:r>
        <w:t>hatt</w:t>
      </w:r>
      <w:proofErr w:type="spellEnd"/>
      <w:r>
        <w:t xml:space="preserve">/ </w:t>
      </w:r>
      <w:proofErr w:type="spellStart"/>
      <w:r>
        <w:t>allain</w:t>
      </w:r>
      <w:proofErr w:type="spellEnd"/>
      <w:r>
        <w:t xml:space="preserve"> </w:t>
      </w:r>
      <w:proofErr w:type="spellStart"/>
      <w:r>
        <w:t>menschenfündlein</w:t>
      </w:r>
      <w:proofErr w:type="spellEnd"/>
      <w:r>
        <w:t xml:space="preserve">/ und gut </w:t>
      </w:r>
      <w:proofErr w:type="spellStart"/>
      <w:r>
        <w:t>duncken</w:t>
      </w:r>
      <w:proofErr w:type="spellEnd"/>
      <w:r>
        <w:t xml:space="preserve">/ Dann die Kirch Gottes </w:t>
      </w:r>
      <w:proofErr w:type="spellStart"/>
      <w:r>
        <w:t>helt</w:t>
      </w:r>
      <w:proofErr w:type="spellEnd"/>
      <w:r>
        <w:t xml:space="preserve">/ was </w:t>
      </w:r>
      <w:proofErr w:type="spellStart"/>
      <w:r>
        <w:t>jr</w:t>
      </w:r>
      <w:proofErr w:type="spellEnd"/>
      <w:r>
        <w:t xml:space="preserve"> </w:t>
      </w:r>
      <w:proofErr w:type="spellStart"/>
      <w:r>
        <w:t>haupt</w:t>
      </w:r>
      <w:proofErr w:type="spellEnd"/>
      <w:r>
        <w:t xml:space="preserve"> </w:t>
      </w:r>
      <w:proofErr w:type="spellStart"/>
      <w:r>
        <w:t>helt</w:t>
      </w:r>
      <w:proofErr w:type="spellEnd"/>
      <w:r>
        <w:t xml:space="preserve">/ das war </w:t>
      </w:r>
      <w:proofErr w:type="spellStart"/>
      <w:r>
        <w:t>lautrer</w:t>
      </w:r>
      <w:proofErr w:type="spellEnd"/>
      <w:r>
        <w:t xml:space="preserve"> pur </w:t>
      </w:r>
      <w:proofErr w:type="spellStart"/>
      <w:r>
        <w:t>wortt</w:t>
      </w:r>
      <w:proofErr w:type="spellEnd"/>
      <w:r>
        <w:t xml:space="preserve">/ und verbeut </w:t>
      </w:r>
      <w:proofErr w:type="spellStart"/>
      <w:r>
        <w:t>widerumb</w:t>
      </w:r>
      <w:proofErr w:type="spellEnd"/>
      <w:r>
        <w:t xml:space="preserve">/ was </w:t>
      </w:r>
      <w:proofErr w:type="spellStart"/>
      <w:r>
        <w:t>jr</w:t>
      </w:r>
      <w:proofErr w:type="spellEnd"/>
      <w:r>
        <w:t xml:space="preserve"> </w:t>
      </w:r>
      <w:proofErr w:type="spellStart"/>
      <w:r>
        <w:t>gespons</w:t>
      </w:r>
      <w:proofErr w:type="spellEnd"/>
      <w:r>
        <w:t xml:space="preserve"> verbeut/ Weyl denn der </w:t>
      </w:r>
      <w:proofErr w:type="spellStart"/>
      <w:r>
        <w:t>Eelich</w:t>
      </w:r>
      <w:proofErr w:type="spellEnd"/>
      <w:r>
        <w:t xml:space="preserve"> stand frey ist von </w:t>
      </w:r>
      <w:proofErr w:type="spellStart"/>
      <w:r>
        <w:t>Got</w:t>
      </w:r>
      <w:proofErr w:type="spellEnd"/>
      <w:r>
        <w:t xml:space="preserve">/ soll und mag </w:t>
      </w:r>
      <w:proofErr w:type="spellStart"/>
      <w:r>
        <w:t>jn</w:t>
      </w:r>
      <w:proofErr w:type="spellEnd"/>
      <w:r>
        <w:t xml:space="preserve"> </w:t>
      </w:r>
      <w:proofErr w:type="spellStart"/>
      <w:r>
        <w:t>nyemantd</w:t>
      </w:r>
      <w:proofErr w:type="spellEnd"/>
      <w:r>
        <w:t xml:space="preserve"> ja die </w:t>
      </w:r>
      <w:proofErr w:type="spellStart"/>
      <w:r>
        <w:t>gantz</w:t>
      </w:r>
      <w:proofErr w:type="spellEnd"/>
      <w:r>
        <w:t xml:space="preserve"> </w:t>
      </w:r>
      <w:proofErr w:type="spellStart"/>
      <w:r>
        <w:t>welt</w:t>
      </w:r>
      <w:proofErr w:type="spellEnd"/>
      <w:r>
        <w:t xml:space="preserve"> </w:t>
      </w:r>
      <w:proofErr w:type="spellStart"/>
      <w:r>
        <w:t>nit</w:t>
      </w:r>
      <w:proofErr w:type="spellEnd"/>
      <w:r>
        <w:t xml:space="preserve"> </w:t>
      </w:r>
      <w:proofErr w:type="spellStart"/>
      <w:r>
        <w:t>verbietten.Der</w:t>
      </w:r>
      <w:proofErr w:type="spellEnd"/>
      <w:r>
        <w:t xml:space="preserve"> </w:t>
      </w:r>
      <w:proofErr w:type="spellStart"/>
      <w:r>
        <w:t>fryd</w:t>
      </w:r>
      <w:proofErr w:type="spellEnd"/>
      <w:r>
        <w:t xml:space="preserve"> Gottes sey mit uns Amen. </w:t>
      </w:r>
    </w:p>
    <w:p w14:paraId="4816AB44" w14:textId="77777777" w:rsidR="005D5C5E" w:rsidRPr="005D5C5E" w:rsidRDefault="005D5C5E" w:rsidP="005D5C5E">
      <w:pPr>
        <w:rPr>
          <w:lang w:eastAsia="de-DE"/>
        </w:rPr>
      </w:pPr>
    </w:p>
    <w:p w14:paraId="2EBDB53A" w14:textId="77777777" w:rsidR="00D5498D" w:rsidRPr="00D5498D" w:rsidRDefault="007166CE" w:rsidP="008E63BE">
      <w:pPr>
        <w:pStyle w:val="berschrift1"/>
      </w:pPr>
      <w:r>
        <w:br w:type="page"/>
      </w:r>
      <w:r w:rsidR="00D5498D" w:rsidRPr="00D5498D">
        <w:t>Quellen:</w:t>
      </w:r>
    </w:p>
    <w:p w14:paraId="3EDE364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DD440B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2C2A16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FB7348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267E54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6D3E6D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A4B2D8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11E7E1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9D72CD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EE005B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3479CD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D57A9EA" w14:textId="4CB541F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D6E"/>
    <w:rsid w:val="00082307"/>
    <w:rsid w:val="000C66E5"/>
    <w:rsid w:val="001F54C4"/>
    <w:rsid w:val="0022039F"/>
    <w:rsid w:val="00272484"/>
    <w:rsid w:val="00297F83"/>
    <w:rsid w:val="002E6D11"/>
    <w:rsid w:val="00381C0C"/>
    <w:rsid w:val="0047279D"/>
    <w:rsid w:val="00537F59"/>
    <w:rsid w:val="005D5C5E"/>
    <w:rsid w:val="005F121E"/>
    <w:rsid w:val="006E3B46"/>
    <w:rsid w:val="007166CE"/>
    <w:rsid w:val="007E1779"/>
    <w:rsid w:val="0083667B"/>
    <w:rsid w:val="008D7463"/>
    <w:rsid w:val="008E417E"/>
    <w:rsid w:val="008E63BE"/>
    <w:rsid w:val="00B365E5"/>
    <w:rsid w:val="00BB1D6E"/>
    <w:rsid w:val="00C35859"/>
    <w:rsid w:val="00CC4EAC"/>
    <w:rsid w:val="00D14D4F"/>
    <w:rsid w:val="00D5498D"/>
    <w:rsid w:val="00E069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1D669"/>
  <w15:chartTrackingRefBased/>
  <w15:docId w15:val="{400A7D68-3142-47CF-BC6E-CECAB997C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5D5C5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7279D"/>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5D5C5E"/>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5D5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691898">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94849294">
      <w:bodyDiv w:val="1"/>
      <w:marLeft w:val="0"/>
      <w:marRight w:val="0"/>
      <w:marTop w:val="0"/>
      <w:marBottom w:val="0"/>
      <w:divBdr>
        <w:top w:val="none" w:sz="0" w:space="0" w:color="auto"/>
        <w:left w:val="none" w:sz="0" w:space="0" w:color="auto"/>
        <w:bottom w:val="none" w:sz="0" w:space="0" w:color="auto"/>
        <w:right w:val="none" w:sz="0" w:space="0" w:color="auto"/>
      </w:divBdr>
      <w:divsChild>
        <w:div w:id="1461652315">
          <w:marLeft w:val="0"/>
          <w:marRight w:val="0"/>
          <w:marTop w:val="0"/>
          <w:marBottom w:val="0"/>
          <w:divBdr>
            <w:top w:val="none" w:sz="0" w:space="0" w:color="auto"/>
            <w:left w:val="none" w:sz="0" w:space="0" w:color="auto"/>
            <w:bottom w:val="none" w:sz="0" w:space="0" w:color="auto"/>
            <w:right w:val="none" w:sz="0" w:space="0" w:color="auto"/>
          </w:divBdr>
        </w:div>
        <w:div w:id="1039352770">
          <w:marLeft w:val="0"/>
          <w:marRight w:val="0"/>
          <w:marTop w:val="0"/>
          <w:marBottom w:val="0"/>
          <w:divBdr>
            <w:top w:val="none" w:sz="0" w:space="0" w:color="auto"/>
            <w:left w:val="none" w:sz="0" w:space="0" w:color="auto"/>
            <w:bottom w:val="none" w:sz="0" w:space="0" w:color="auto"/>
            <w:right w:val="none" w:sz="0" w:space="0" w:color="auto"/>
          </w:divBdr>
        </w:div>
      </w:divsChild>
    </w:div>
    <w:div w:id="360517833">
      <w:bodyDiv w:val="1"/>
      <w:marLeft w:val="0"/>
      <w:marRight w:val="0"/>
      <w:marTop w:val="0"/>
      <w:marBottom w:val="0"/>
      <w:divBdr>
        <w:top w:val="none" w:sz="0" w:space="0" w:color="auto"/>
        <w:left w:val="none" w:sz="0" w:space="0" w:color="auto"/>
        <w:bottom w:val="none" w:sz="0" w:space="0" w:color="auto"/>
        <w:right w:val="none" w:sz="0" w:space="0" w:color="auto"/>
      </w:divBdr>
      <w:divsChild>
        <w:div w:id="1018964067">
          <w:marLeft w:val="0"/>
          <w:marRight w:val="0"/>
          <w:marTop w:val="0"/>
          <w:marBottom w:val="0"/>
          <w:divBdr>
            <w:top w:val="none" w:sz="0" w:space="0" w:color="auto"/>
            <w:left w:val="none" w:sz="0" w:space="0" w:color="auto"/>
            <w:bottom w:val="none" w:sz="0" w:space="0" w:color="auto"/>
            <w:right w:val="none" w:sz="0" w:space="0" w:color="auto"/>
          </w:divBdr>
        </w:div>
        <w:div w:id="1680813440">
          <w:marLeft w:val="0"/>
          <w:marRight w:val="0"/>
          <w:marTop w:val="0"/>
          <w:marBottom w:val="0"/>
          <w:divBdr>
            <w:top w:val="none" w:sz="0" w:space="0" w:color="auto"/>
            <w:left w:val="none" w:sz="0" w:space="0" w:color="auto"/>
            <w:bottom w:val="none" w:sz="0" w:space="0" w:color="auto"/>
            <w:right w:val="none" w:sz="0" w:space="0" w:color="auto"/>
          </w:divBdr>
        </w:div>
      </w:divsChild>
    </w:div>
    <w:div w:id="718090879">
      <w:bodyDiv w:val="1"/>
      <w:marLeft w:val="0"/>
      <w:marRight w:val="0"/>
      <w:marTop w:val="0"/>
      <w:marBottom w:val="0"/>
      <w:divBdr>
        <w:top w:val="none" w:sz="0" w:space="0" w:color="auto"/>
        <w:left w:val="none" w:sz="0" w:space="0" w:color="auto"/>
        <w:bottom w:val="none" w:sz="0" w:space="0" w:color="auto"/>
        <w:right w:val="none" w:sz="0" w:space="0" w:color="auto"/>
      </w:divBdr>
      <w:divsChild>
        <w:div w:id="1438133580">
          <w:marLeft w:val="0"/>
          <w:marRight w:val="0"/>
          <w:marTop w:val="0"/>
          <w:marBottom w:val="0"/>
          <w:divBdr>
            <w:top w:val="none" w:sz="0" w:space="0" w:color="auto"/>
            <w:left w:val="none" w:sz="0" w:space="0" w:color="auto"/>
            <w:bottom w:val="none" w:sz="0" w:space="0" w:color="auto"/>
            <w:right w:val="none" w:sz="0" w:space="0" w:color="auto"/>
          </w:divBdr>
        </w:div>
        <w:div w:id="159161726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50473183">
      <w:bodyDiv w:val="1"/>
      <w:marLeft w:val="0"/>
      <w:marRight w:val="0"/>
      <w:marTop w:val="0"/>
      <w:marBottom w:val="0"/>
      <w:divBdr>
        <w:top w:val="none" w:sz="0" w:space="0" w:color="auto"/>
        <w:left w:val="none" w:sz="0" w:space="0" w:color="auto"/>
        <w:bottom w:val="none" w:sz="0" w:space="0" w:color="auto"/>
        <w:right w:val="none" w:sz="0" w:space="0" w:color="auto"/>
      </w:divBdr>
      <w:divsChild>
        <w:div w:id="690882237">
          <w:marLeft w:val="0"/>
          <w:marRight w:val="0"/>
          <w:marTop w:val="0"/>
          <w:marBottom w:val="0"/>
          <w:divBdr>
            <w:top w:val="none" w:sz="0" w:space="0" w:color="auto"/>
            <w:left w:val="none" w:sz="0" w:space="0" w:color="auto"/>
            <w:bottom w:val="none" w:sz="0" w:space="0" w:color="auto"/>
            <w:right w:val="none" w:sz="0" w:space="0" w:color="auto"/>
          </w:divBdr>
        </w:div>
        <w:div w:id="156305313">
          <w:marLeft w:val="0"/>
          <w:marRight w:val="0"/>
          <w:marTop w:val="0"/>
          <w:marBottom w:val="0"/>
          <w:divBdr>
            <w:top w:val="none" w:sz="0" w:space="0" w:color="auto"/>
            <w:left w:val="none" w:sz="0" w:space="0" w:color="auto"/>
            <w:bottom w:val="none" w:sz="0" w:space="0" w:color="auto"/>
            <w:right w:val="none" w:sz="0" w:space="0" w:color="auto"/>
          </w:divBdr>
        </w:div>
      </w:divsChild>
    </w:div>
    <w:div w:id="993223195">
      <w:bodyDiv w:val="1"/>
      <w:marLeft w:val="0"/>
      <w:marRight w:val="0"/>
      <w:marTop w:val="0"/>
      <w:marBottom w:val="0"/>
      <w:divBdr>
        <w:top w:val="none" w:sz="0" w:space="0" w:color="auto"/>
        <w:left w:val="none" w:sz="0" w:space="0" w:color="auto"/>
        <w:bottom w:val="none" w:sz="0" w:space="0" w:color="auto"/>
        <w:right w:val="none" w:sz="0" w:space="0" w:color="auto"/>
      </w:divBdr>
      <w:divsChild>
        <w:div w:id="1532643196">
          <w:marLeft w:val="0"/>
          <w:marRight w:val="0"/>
          <w:marTop w:val="0"/>
          <w:marBottom w:val="0"/>
          <w:divBdr>
            <w:top w:val="none" w:sz="0" w:space="0" w:color="auto"/>
            <w:left w:val="none" w:sz="0" w:space="0" w:color="auto"/>
            <w:bottom w:val="none" w:sz="0" w:space="0" w:color="auto"/>
            <w:right w:val="none" w:sz="0" w:space="0" w:color="auto"/>
          </w:divBdr>
        </w:div>
        <w:div w:id="1934243872">
          <w:marLeft w:val="0"/>
          <w:marRight w:val="0"/>
          <w:marTop w:val="0"/>
          <w:marBottom w:val="0"/>
          <w:divBdr>
            <w:top w:val="none" w:sz="0" w:space="0" w:color="auto"/>
            <w:left w:val="none" w:sz="0" w:space="0" w:color="auto"/>
            <w:bottom w:val="none" w:sz="0" w:space="0" w:color="auto"/>
            <w:right w:val="none" w:sz="0" w:space="0" w:color="auto"/>
          </w:divBdr>
        </w:div>
      </w:divsChild>
    </w:div>
    <w:div w:id="1110470192">
      <w:bodyDiv w:val="1"/>
      <w:marLeft w:val="0"/>
      <w:marRight w:val="0"/>
      <w:marTop w:val="0"/>
      <w:marBottom w:val="0"/>
      <w:divBdr>
        <w:top w:val="none" w:sz="0" w:space="0" w:color="auto"/>
        <w:left w:val="none" w:sz="0" w:space="0" w:color="auto"/>
        <w:bottom w:val="none" w:sz="0" w:space="0" w:color="auto"/>
        <w:right w:val="none" w:sz="0" w:space="0" w:color="auto"/>
      </w:divBdr>
      <w:divsChild>
        <w:div w:id="234825631">
          <w:marLeft w:val="0"/>
          <w:marRight w:val="0"/>
          <w:marTop w:val="0"/>
          <w:marBottom w:val="0"/>
          <w:divBdr>
            <w:top w:val="none" w:sz="0" w:space="0" w:color="auto"/>
            <w:left w:val="none" w:sz="0" w:space="0" w:color="auto"/>
            <w:bottom w:val="none" w:sz="0" w:space="0" w:color="auto"/>
            <w:right w:val="none" w:sz="0" w:space="0" w:color="auto"/>
          </w:divBdr>
        </w:div>
        <w:div w:id="340160815">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19910303">
      <w:bodyDiv w:val="1"/>
      <w:marLeft w:val="0"/>
      <w:marRight w:val="0"/>
      <w:marTop w:val="0"/>
      <w:marBottom w:val="0"/>
      <w:divBdr>
        <w:top w:val="none" w:sz="0" w:space="0" w:color="auto"/>
        <w:left w:val="none" w:sz="0" w:space="0" w:color="auto"/>
        <w:bottom w:val="none" w:sz="0" w:space="0" w:color="auto"/>
        <w:right w:val="none" w:sz="0" w:space="0" w:color="auto"/>
      </w:divBdr>
      <w:divsChild>
        <w:div w:id="935481698">
          <w:marLeft w:val="0"/>
          <w:marRight w:val="0"/>
          <w:marTop w:val="0"/>
          <w:marBottom w:val="0"/>
          <w:divBdr>
            <w:top w:val="none" w:sz="0" w:space="0" w:color="auto"/>
            <w:left w:val="none" w:sz="0" w:space="0" w:color="auto"/>
            <w:bottom w:val="none" w:sz="0" w:space="0" w:color="auto"/>
            <w:right w:val="none" w:sz="0" w:space="0" w:color="auto"/>
          </w:divBdr>
        </w:div>
      </w:divsChild>
    </w:div>
    <w:div w:id="1516992221">
      <w:bodyDiv w:val="1"/>
      <w:marLeft w:val="0"/>
      <w:marRight w:val="0"/>
      <w:marTop w:val="0"/>
      <w:marBottom w:val="0"/>
      <w:divBdr>
        <w:top w:val="none" w:sz="0" w:space="0" w:color="auto"/>
        <w:left w:val="none" w:sz="0" w:space="0" w:color="auto"/>
        <w:bottom w:val="none" w:sz="0" w:space="0" w:color="auto"/>
        <w:right w:val="none" w:sz="0" w:space="0" w:color="auto"/>
      </w:divBdr>
      <w:divsChild>
        <w:div w:id="1465077933">
          <w:marLeft w:val="0"/>
          <w:marRight w:val="0"/>
          <w:marTop w:val="0"/>
          <w:marBottom w:val="0"/>
          <w:divBdr>
            <w:top w:val="none" w:sz="0" w:space="0" w:color="auto"/>
            <w:left w:val="none" w:sz="0" w:space="0" w:color="auto"/>
            <w:bottom w:val="none" w:sz="0" w:space="0" w:color="auto"/>
            <w:right w:val="none" w:sz="0" w:space="0" w:color="auto"/>
          </w:divBdr>
        </w:div>
        <w:div w:id="686906463">
          <w:marLeft w:val="0"/>
          <w:marRight w:val="0"/>
          <w:marTop w:val="0"/>
          <w:marBottom w:val="0"/>
          <w:divBdr>
            <w:top w:val="none" w:sz="0" w:space="0" w:color="auto"/>
            <w:left w:val="none" w:sz="0" w:space="0" w:color="auto"/>
            <w:bottom w:val="none" w:sz="0" w:space="0" w:color="auto"/>
            <w:right w:val="none" w:sz="0" w:space="0" w:color="auto"/>
          </w:divBdr>
        </w:div>
      </w:divsChild>
    </w:div>
    <w:div w:id="1595934579">
      <w:bodyDiv w:val="1"/>
      <w:marLeft w:val="0"/>
      <w:marRight w:val="0"/>
      <w:marTop w:val="0"/>
      <w:marBottom w:val="0"/>
      <w:divBdr>
        <w:top w:val="none" w:sz="0" w:space="0" w:color="auto"/>
        <w:left w:val="none" w:sz="0" w:space="0" w:color="auto"/>
        <w:bottom w:val="none" w:sz="0" w:space="0" w:color="auto"/>
        <w:right w:val="none" w:sz="0" w:space="0" w:color="auto"/>
      </w:divBdr>
      <w:divsChild>
        <w:div w:id="274019978">
          <w:marLeft w:val="0"/>
          <w:marRight w:val="0"/>
          <w:marTop w:val="0"/>
          <w:marBottom w:val="0"/>
          <w:divBdr>
            <w:top w:val="none" w:sz="0" w:space="0" w:color="auto"/>
            <w:left w:val="none" w:sz="0" w:space="0" w:color="auto"/>
            <w:bottom w:val="none" w:sz="0" w:space="0" w:color="auto"/>
            <w:right w:val="none" w:sz="0" w:space="0" w:color="auto"/>
          </w:divBdr>
        </w:div>
        <w:div w:id="1630740344">
          <w:marLeft w:val="0"/>
          <w:marRight w:val="0"/>
          <w:marTop w:val="0"/>
          <w:marBottom w:val="0"/>
          <w:divBdr>
            <w:top w:val="none" w:sz="0" w:space="0" w:color="auto"/>
            <w:left w:val="none" w:sz="0" w:space="0" w:color="auto"/>
            <w:bottom w:val="none" w:sz="0" w:space="0" w:color="auto"/>
            <w:right w:val="none" w:sz="0" w:space="0" w:color="auto"/>
          </w:divBdr>
        </w:div>
      </w:divsChild>
    </w:div>
    <w:div w:id="1603300844">
      <w:bodyDiv w:val="1"/>
      <w:marLeft w:val="0"/>
      <w:marRight w:val="0"/>
      <w:marTop w:val="0"/>
      <w:marBottom w:val="0"/>
      <w:divBdr>
        <w:top w:val="none" w:sz="0" w:space="0" w:color="auto"/>
        <w:left w:val="none" w:sz="0" w:space="0" w:color="auto"/>
        <w:bottom w:val="none" w:sz="0" w:space="0" w:color="auto"/>
        <w:right w:val="none" w:sz="0" w:space="0" w:color="auto"/>
      </w:divBdr>
      <w:divsChild>
        <w:div w:id="1644192580">
          <w:marLeft w:val="0"/>
          <w:marRight w:val="0"/>
          <w:marTop w:val="0"/>
          <w:marBottom w:val="0"/>
          <w:divBdr>
            <w:top w:val="none" w:sz="0" w:space="0" w:color="auto"/>
            <w:left w:val="none" w:sz="0" w:space="0" w:color="auto"/>
            <w:bottom w:val="none" w:sz="0" w:space="0" w:color="auto"/>
            <w:right w:val="none" w:sz="0" w:space="0" w:color="auto"/>
          </w:divBdr>
        </w:div>
        <w:div w:id="1203518978">
          <w:marLeft w:val="0"/>
          <w:marRight w:val="0"/>
          <w:marTop w:val="0"/>
          <w:marBottom w:val="0"/>
          <w:divBdr>
            <w:top w:val="none" w:sz="0" w:space="0" w:color="auto"/>
            <w:left w:val="none" w:sz="0" w:space="0" w:color="auto"/>
            <w:bottom w:val="none" w:sz="0" w:space="0" w:color="auto"/>
            <w:right w:val="none" w:sz="0" w:space="0" w:color="auto"/>
          </w:divBdr>
        </w:div>
      </w:divsChild>
    </w:div>
    <w:div w:id="1878200497">
      <w:bodyDiv w:val="1"/>
      <w:marLeft w:val="0"/>
      <w:marRight w:val="0"/>
      <w:marTop w:val="0"/>
      <w:marBottom w:val="0"/>
      <w:divBdr>
        <w:top w:val="none" w:sz="0" w:space="0" w:color="auto"/>
        <w:left w:val="none" w:sz="0" w:space="0" w:color="auto"/>
        <w:bottom w:val="none" w:sz="0" w:space="0" w:color="auto"/>
        <w:right w:val="none" w:sz="0" w:space="0" w:color="auto"/>
      </w:divBdr>
      <w:divsChild>
        <w:div w:id="1962219929">
          <w:marLeft w:val="0"/>
          <w:marRight w:val="0"/>
          <w:marTop w:val="0"/>
          <w:marBottom w:val="0"/>
          <w:divBdr>
            <w:top w:val="none" w:sz="0" w:space="0" w:color="auto"/>
            <w:left w:val="none" w:sz="0" w:space="0" w:color="auto"/>
            <w:bottom w:val="none" w:sz="0" w:space="0" w:color="auto"/>
            <w:right w:val="none" w:sz="0" w:space="0" w:color="auto"/>
          </w:divBdr>
        </w:div>
        <w:div w:id="563418760">
          <w:marLeft w:val="0"/>
          <w:marRight w:val="0"/>
          <w:marTop w:val="0"/>
          <w:marBottom w:val="0"/>
          <w:divBdr>
            <w:top w:val="none" w:sz="0" w:space="0" w:color="auto"/>
            <w:left w:val="none" w:sz="0" w:space="0" w:color="auto"/>
            <w:bottom w:val="none" w:sz="0" w:space="0" w:color="auto"/>
            <w:right w:val="none" w:sz="0" w:space="0" w:color="auto"/>
          </w:divBdr>
        </w:div>
      </w:divsChild>
    </w:div>
    <w:div w:id="2012827695">
      <w:bodyDiv w:val="1"/>
      <w:marLeft w:val="0"/>
      <w:marRight w:val="0"/>
      <w:marTop w:val="0"/>
      <w:marBottom w:val="0"/>
      <w:divBdr>
        <w:top w:val="none" w:sz="0" w:space="0" w:color="auto"/>
        <w:left w:val="none" w:sz="0" w:space="0" w:color="auto"/>
        <w:bottom w:val="none" w:sz="0" w:space="0" w:color="auto"/>
        <w:right w:val="none" w:sz="0" w:space="0" w:color="auto"/>
      </w:divBdr>
      <w:divsChild>
        <w:div w:id="343047669">
          <w:marLeft w:val="0"/>
          <w:marRight w:val="0"/>
          <w:marTop w:val="0"/>
          <w:marBottom w:val="0"/>
          <w:divBdr>
            <w:top w:val="none" w:sz="0" w:space="0" w:color="auto"/>
            <w:left w:val="none" w:sz="0" w:space="0" w:color="auto"/>
            <w:bottom w:val="none" w:sz="0" w:space="0" w:color="auto"/>
            <w:right w:val="none" w:sz="0" w:space="0" w:color="auto"/>
          </w:divBdr>
        </w:div>
        <w:div w:id="11828219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2581</Words>
  <Characters>16263</Characters>
  <Application>Microsoft Office Word</Application>
  <DocSecurity>0</DocSecurity>
  <Lines>135</Lines>
  <Paragraphs>37</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
      <vt:lpstr>Althamer, Andreas – Schriften und Biographie</vt:lpstr>
      <vt:lpstr>Vorwort</vt:lpstr>
      <vt:lpstr>Biographie</vt:lpstr>
      <vt:lpstr>Quellen:</vt:lpstr>
      <vt:lpstr>Endnoten</vt:lpstr>
    </vt:vector>
  </TitlesOfParts>
  <Company>Glaubensstimme.de</Company>
  <LinksUpToDate>false</LinksUpToDate>
  <CharactersWithSpaces>18807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Schriften und Biographie</dc:title>
  <dc:subject/>
  <dc:creator>Althamer, Andreas</dc:creator>
  <cp:keywords/>
  <dc:description/>
  <cp:lastModifiedBy>Andreas Janssen</cp:lastModifiedBy>
  <cp:revision>6</cp:revision>
  <dcterms:created xsi:type="dcterms:W3CDTF">2021-03-20T07:46:00Z</dcterms:created>
  <dcterms:modified xsi:type="dcterms:W3CDTF">2021-03-20T10:10:00Z</dcterms:modified>
  <dc:language>de</dc:language>
</cp:coreProperties>
</file>